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E1A922" w14:textId="7FC19D4B" w:rsidR="007166CE" w:rsidRDefault="00FF0F82" w:rsidP="001925F1">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BC41F4" wp14:editId="7CC59E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224D86" w14:textId="77777777" w:rsidR="007166CE" w:rsidRDefault="007166CE" w:rsidP="001925F1">
      <w:pPr>
        <w:pStyle w:val="berschrift1"/>
      </w:pPr>
      <w:r>
        <w:br w:type="page"/>
      </w:r>
      <w:r>
        <w:lastRenderedPageBreak/>
        <w:t>Vorwort</w:t>
      </w:r>
    </w:p>
    <w:p w14:paraId="0904F529" w14:textId="77777777" w:rsidR="007166CE" w:rsidRDefault="007E1779" w:rsidP="001925F1">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E3DD374" w14:textId="77777777" w:rsidR="007E1779" w:rsidRDefault="008D7463" w:rsidP="001925F1">
      <w:r>
        <w:t xml:space="preserve">Dieses Jahr hat uns allen eine Menge abverlangt – doch Gott hat uns hindurchgetragen. </w:t>
      </w:r>
    </w:p>
    <w:p w14:paraId="44E5CD66" w14:textId="77777777" w:rsidR="008D7463" w:rsidRDefault="008D7463" w:rsidP="001925F1">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F05AE1A" w14:textId="77777777" w:rsidR="007E1779" w:rsidRDefault="007E1779" w:rsidP="001925F1">
      <w:r>
        <w:t>Vielleicht hat aber auch der eine oder die andere Lust, mitzumachen und neue Bücher zu erstellen – sprecht mich einfach an.</w:t>
      </w:r>
    </w:p>
    <w:p w14:paraId="57F4F270" w14:textId="77777777" w:rsidR="007166CE" w:rsidRDefault="007166CE" w:rsidP="001925F1">
      <w:r>
        <w:t>Euch allen wünsche ich Gottes reichen Segen und dass Ihr für Euch interessante Texte hier findet. Für Anregungen bin ich immer dankbar.</w:t>
      </w:r>
    </w:p>
    <w:p w14:paraId="6B05881A" w14:textId="77777777" w:rsidR="007166CE" w:rsidRDefault="007166CE" w:rsidP="001925F1">
      <w:r>
        <w:t>Gruß &amp; Segen,</w:t>
      </w:r>
    </w:p>
    <w:p w14:paraId="4E435058" w14:textId="77777777" w:rsidR="007166CE" w:rsidRDefault="007166CE" w:rsidP="001925F1">
      <w:r>
        <w:t>Andreas</w:t>
      </w:r>
    </w:p>
    <w:p w14:paraId="076E2666" w14:textId="77777777" w:rsidR="0022039F" w:rsidRDefault="007166CE" w:rsidP="001925F1">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D2E18A" w14:textId="77777777" w:rsidR="008B686A" w:rsidRDefault="008B686A" w:rsidP="008B686A">
      <w:pPr>
        <w:pStyle w:val="berschrift1"/>
      </w:pPr>
      <w:r>
        <w:rPr>
          <w:rStyle w:val="screen-reader-text"/>
        </w:rPr>
        <w:t>Ach wie laufen doch die Jahre</w:t>
      </w:r>
      <w:r>
        <w:t xml:space="preserve"> </w:t>
      </w:r>
    </w:p>
    <w:p w14:paraId="6B234592" w14:textId="77777777" w:rsidR="008B686A" w:rsidRDefault="008B686A" w:rsidP="008B686A">
      <w:pPr>
        <w:pStyle w:val="StandardWeb"/>
      </w:pPr>
      <w:r>
        <w:t>– Neujahrslied –</w:t>
      </w:r>
    </w:p>
    <w:p w14:paraId="4330D518" w14:textId="77777777" w:rsidR="008B686A" w:rsidRDefault="008B686A" w:rsidP="008B686A">
      <w:pPr>
        <w:pStyle w:val="StandardWeb"/>
      </w:pPr>
      <w:r>
        <w:t>1.) Ach wie laufen doch die Jahre,</w:t>
      </w:r>
      <w:r>
        <w:br/>
        <w:t>Wie verschwindet doch die Zeit,</w:t>
      </w:r>
      <w:r>
        <w:br/>
        <w:t>Und ich bleibe von der Bahre</w:t>
      </w:r>
      <w:r>
        <w:br/>
        <w:t>Noch bis diesen Tag befreit.</w:t>
      </w:r>
      <w:r>
        <w:br/>
        <w:t>Ich weiß wohl, o Lebenslicht,</w:t>
      </w:r>
      <w:r>
        <w:br/>
        <w:t>Dass ein Tag zum andern spricht:</w:t>
      </w:r>
      <w:r>
        <w:br/>
        <w:t>Alles, was von Adams Erben,</w:t>
      </w:r>
      <w:r>
        <w:br/>
        <w:t>Groß und Kleine müssen sterben.</w:t>
      </w:r>
    </w:p>
    <w:p w14:paraId="436BD8A7" w14:textId="77777777" w:rsidR="008B686A" w:rsidRDefault="008B686A" w:rsidP="008B686A">
      <w:pPr>
        <w:pStyle w:val="StandardWeb"/>
      </w:pPr>
      <w:r>
        <w:t>2.) Doch du hast durch deine Güte</w:t>
      </w:r>
      <w:r>
        <w:br/>
        <w:t>Wie ein Wächter mich bewacht,</w:t>
      </w:r>
      <w:r>
        <w:br/>
        <w:t>Dass der Tod die Leibeshütte</w:t>
      </w:r>
      <w:r>
        <w:br/>
        <w:t>Noch nicht in das Grab gebracht.</w:t>
      </w:r>
      <w:r>
        <w:br/>
        <w:t>Ach, wie soll ich das verstehn,</w:t>
      </w:r>
      <w:r>
        <w:br/>
        <w:t>Da doch andre schlafen gehen,</w:t>
      </w:r>
      <w:r>
        <w:br/>
        <w:t>Und gar viele schon begraben,</w:t>
      </w:r>
      <w:r>
        <w:br/>
        <w:t>Die noch nicht mein Alter haben.</w:t>
      </w:r>
    </w:p>
    <w:p w14:paraId="1B635DD4" w14:textId="77777777" w:rsidR="008B686A" w:rsidRDefault="008B686A" w:rsidP="008B686A">
      <w:pPr>
        <w:pStyle w:val="StandardWeb"/>
      </w:pPr>
      <w:r>
        <w:t>3.) Herr, ich bin ja zu geringe</w:t>
      </w:r>
      <w:r>
        <w:br/>
        <w:t>Dieser großen Gütigkeit.</w:t>
      </w:r>
      <w:r>
        <w:br/>
        <w:t>Wenn ich mein Verzeichnis bringe</w:t>
      </w:r>
      <w:r>
        <w:br/>
        <w:t>Der bisher genoss’nen Zeit,</w:t>
      </w:r>
      <w:r>
        <w:br/>
        <w:t>So entfällt mir aller Mut,</w:t>
      </w:r>
      <w:r>
        <w:br/>
        <w:t>Weil die Rechnung gar nicht gut.</w:t>
      </w:r>
      <w:r>
        <w:br/>
        <w:t>Wie viele Jahre sind verdorben,</w:t>
      </w:r>
      <w:r>
        <w:br/>
        <w:t>Da ich nicht der Welt gestorben!</w:t>
      </w:r>
    </w:p>
    <w:p w14:paraId="4E135BB7" w14:textId="77777777" w:rsidR="008B686A" w:rsidRDefault="008B686A" w:rsidP="008B686A">
      <w:pPr>
        <w:pStyle w:val="StandardWeb"/>
      </w:pPr>
      <w:r>
        <w:t>4.) Doch ich will auf Mittel denken</w:t>
      </w:r>
      <w:r>
        <w:br/>
        <w:t>Und auf Buße sein bedacht.</w:t>
      </w:r>
      <w:r>
        <w:br/>
        <w:t>Jesus kann die Schuld versenken,</w:t>
      </w:r>
      <w:r>
        <w:br/>
        <w:t>Die ich bis hierher gemacht.</w:t>
      </w:r>
      <w:r>
        <w:br/>
        <w:t>Lieber Vater, steh mir bei,</w:t>
      </w:r>
      <w:r>
        <w:br/>
        <w:t>Dass nur keine Heuchelei</w:t>
      </w:r>
      <w:r>
        <w:br/>
        <w:t>Sich in meinem Herzen finde,</w:t>
      </w:r>
      <w:r>
        <w:br/>
        <w:t>Wenn ich des mich unterwinde.</w:t>
      </w:r>
    </w:p>
    <w:p w14:paraId="57B2632E" w14:textId="77777777" w:rsidR="008B686A" w:rsidRDefault="008B686A" w:rsidP="008B686A">
      <w:pPr>
        <w:pStyle w:val="StandardWeb"/>
      </w:pPr>
      <w:r>
        <w:t>5.) Willst du mich noch ferner lassen,</w:t>
      </w:r>
      <w:r>
        <w:br/>
        <w:t>Hier in dieser bösen Welt,</w:t>
      </w:r>
      <w:r>
        <w:br/>
        <w:t>Ach so hilf mir alles hassen,</w:t>
      </w:r>
      <w:r>
        <w:br/>
        <w:t>Was dem Geiste nicht gefällt.</w:t>
      </w:r>
      <w:r>
        <w:br/>
        <w:t>Stärke mich von deiner Höh‘,</w:t>
      </w:r>
      <w:r>
        <w:br/>
        <w:t>So wird auch das größte Weh,</w:t>
      </w:r>
      <w:r>
        <w:br/>
        <w:t>Das mir oft zu schwer geschienen,</w:t>
      </w:r>
      <w:r>
        <w:br/>
        <w:t>Mir zu meinem Besten dienen.</w:t>
      </w:r>
    </w:p>
    <w:p w14:paraId="7193C488" w14:textId="77777777" w:rsidR="008B686A" w:rsidRDefault="008B686A" w:rsidP="008B686A">
      <w:pPr>
        <w:pStyle w:val="StandardWeb"/>
      </w:pPr>
      <w:r>
        <w:t>6.) Steh mir allezeit zur Rechten,</w:t>
      </w:r>
      <w:r>
        <w:br/>
        <w:t>Denn du bist ja Sonn‘ und Schild.</w:t>
      </w:r>
      <w:r>
        <w:br/>
        <w:t>Hilf uns, deinen armen Knechten,</w:t>
      </w:r>
      <w:r>
        <w:br/>
        <w:t>Wie und wo und wann du willst.</w:t>
      </w:r>
      <w:r>
        <w:br/>
        <w:t>Wenn die Tage böse sein,</w:t>
      </w:r>
      <w:r>
        <w:br/>
        <w:t>Ach, so ruf ins Herz hinein:</w:t>
      </w:r>
      <w:r>
        <w:br/>
        <w:t>Lernt euch in die Zeiten schicken,</w:t>
      </w:r>
      <w:r>
        <w:br/>
        <w:t>So wird alles heilsam glücken.</w:t>
      </w:r>
    </w:p>
    <w:p w14:paraId="4CE79A07" w14:textId="77777777" w:rsidR="008B686A" w:rsidRDefault="008B686A" w:rsidP="008B686A">
      <w:pPr>
        <w:pStyle w:val="StandardWeb"/>
      </w:pPr>
      <w:r>
        <w:t>7.) Endlich, wenn der Lauf zu Ende,</w:t>
      </w:r>
      <w:r>
        <w:br/>
        <w:t>So befehl ich meinen Geist</w:t>
      </w:r>
      <w:r>
        <w:br/>
        <w:t>Dir in deine treuen Hände,</w:t>
      </w:r>
      <w:r>
        <w:br/>
        <w:t>Der du Gott und Vater heißt.</w:t>
      </w:r>
      <w:r>
        <w:br/>
        <w:t>Ach, ich freu mich schon darauf,</w:t>
      </w:r>
      <w:r>
        <w:br/>
        <w:t>Dass ich nach vollbrachtem Lauf</w:t>
      </w:r>
      <w:r>
        <w:br/>
        <w:t>Dort der Freude soll genießen,</w:t>
      </w:r>
      <w:r>
        <w:br/>
        <w:t>Wo wir keine Zeit mehr wissen.</w:t>
      </w:r>
    </w:p>
    <w:p w14:paraId="1019E8D5" w14:textId="77777777" w:rsidR="008B686A" w:rsidRDefault="008B686A" w:rsidP="008B686A">
      <w:pPr>
        <w:pStyle w:val="berschrift1"/>
        <w:rPr>
          <w:szCs w:val="36"/>
        </w:rPr>
      </w:pPr>
      <w:r w:rsidRPr="008B686A">
        <w:t>Allgenugsam Wesen</w:t>
      </w:r>
      <w:r>
        <w:t xml:space="preserve"> </w:t>
      </w:r>
    </w:p>
    <w:p w14:paraId="4D05F7A3" w14:textId="77777777" w:rsidR="008B686A" w:rsidRDefault="008B686A" w:rsidP="008B686A">
      <w:pPr>
        <w:pStyle w:val="StandardWeb"/>
      </w:pPr>
      <w:r>
        <w:t>1. Allgenugsam Wesen,</w:t>
      </w:r>
      <w:r>
        <w:br/>
        <w:t>Das ich mir erlesen</w:t>
      </w:r>
      <w:r>
        <w:br/>
        <w:t>Ewig hab zum Schatz,</w:t>
      </w:r>
      <w:r>
        <w:br/>
        <w:t>Du vergnügst alleine</w:t>
      </w:r>
      <w:r>
        <w:br/>
        <w:t>Völlig, innig, reine</w:t>
      </w:r>
      <w:r>
        <w:br/>
        <w:t>Meines Geistes Platz.</w:t>
      </w:r>
      <w:r>
        <w:br/>
        <w:t>Wer dich hat</w:t>
      </w:r>
      <w:r>
        <w:br/>
        <w:t>Ist still und satt,</w:t>
      </w:r>
      <w:r>
        <w:br/>
        <w:t>Wer dir kann im Geist anhangen,</w:t>
      </w:r>
      <w:r>
        <w:br/>
        <w:t>Darf nichts mehr verlangen.</w:t>
      </w:r>
    </w:p>
    <w:p w14:paraId="78FA1442" w14:textId="77777777" w:rsidR="008B686A" w:rsidRDefault="008B686A" w:rsidP="008B686A">
      <w:pPr>
        <w:pStyle w:val="StandardWeb"/>
      </w:pPr>
      <w:r>
        <w:t>2. Wem du dich gegeben,</w:t>
      </w:r>
      <w:r>
        <w:br/>
        <w:t>Kann in Frieden leben,</w:t>
      </w:r>
      <w:r>
        <w:br/>
        <w:t>Er hat, was er will;</w:t>
      </w:r>
      <w:r>
        <w:br/>
        <w:t>Wer in seinem Grunde</w:t>
      </w:r>
      <w:r>
        <w:br/>
        <w:t>Dich, den Schatz, hat funden,</w:t>
      </w:r>
      <w:r>
        <w:br/>
        <w:t>Liebet und ist still.</w:t>
      </w:r>
      <w:r>
        <w:br/>
        <w:t>Bist du da</w:t>
      </w:r>
      <w:r>
        <w:br/>
        <w:t>Und innig nah,</w:t>
      </w:r>
      <w:r>
        <w:br/>
        <w:t>Muss das Schönste bald erbleichen</w:t>
      </w:r>
      <w:r>
        <w:br/>
        <w:t>Und das Beste weichen.</w:t>
      </w:r>
    </w:p>
    <w:p w14:paraId="2CE82555" w14:textId="77777777" w:rsidR="008B686A" w:rsidRDefault="008B686A" w:rsidP="008B686A">
      <w:pPr>
        <w:pStyle w:val="StandardWeb"/>
      </w:pPr>
      <w:r>
        <w:t>3. Höchstes Gut der Güter,</w:t>
      </w:r>
      <w:r>
        <w:br/>
        <w:t>Ruhe der Gemüter,</w:t>
      </w:r>
      <w:r>
        <w:br/>
        <w:t>Trost in aller Pein,</w:t>
      </w:r>
      <w:r>
        <w:br/>
        <w:t>Was Geschöpfe haben,</w:t>
      </w:r>
      <w:r>
        <w:br/>
        <w:t>Kann den Geist nicht laben,</w:t>
      </w:r>
      <w:r>
        <w:br/>
        <w:t>Du vergnügst allein.</w:t>
      </w:r>
      <w:r>
        <w:br/>
        <w:t>Was ich mehr</w:t>
      </w:r>
      <w:r>
        <w:br/>
        <w:t>Als dich begehr,</w:t>
      </w:r>
      <w:r>
        <w:br/>
        <w:t>Mein Vergnügen in dir hindert</w:t>
      </w:r>
      <w:r>
        <w:br/>
        <w:t>Und den Frieden mindert.</w:t>
      </w:r>
    </w:p>
    <w:p w14:paraId="60ED035F" w14:textId="77777777" w:rsidR="008B686A" w:rsidRDefault="008B686A" w:rsidP="008B686A">
      <w:pPr>
        <w:pStyle w:val="StandardWeb"/>
      </w:pPr>
      <w:r>
        <w:t>4. Was genannt kann werden</w:t>
      </w:r>
      <w:r>
        <w:br/>
        <w:t>Droben und auf Erden,</w:t>
      </w:r>
      <w:r>
        <w:br/>
        <w:t>Alles reicht nicht zu,</w:t>
      </w:r>
      <w:r>
        <w:br/>
        <w:t>Einer kann mir geben</w:t>
      </w:r>
      <w:r>
        <w:br/>
        <w:t>Freude, Ruh und Leben,</w:t>
      </w:r>
      <w:r>
        <w:br/>
        <w:t>Eins ist not, nur du;</w:t>
      </w:r>
      <w:r>
        <w:br/>
        <w:t>Hab‘ ich dich</w:t>
      </w:r>
      <w:r>
        <w:br/>
        <w:t>Nur wesentlich,</w:t>
      </w:r>
      <w:r>
        <w:br/>
        <w:t>So mag Leib und Seel verschmachten,</w:t>
      </w:r>
      <w:r>
        <w:br/>
        <w:t>Will ich’s doch nicht achten.</w:t>
      </w:r>
    </w:p>
    <w:p w14:paraId="7FA73703" w14:textId="77777777" w:rsidR="008B686A" w:rsidRDefault="008B686A" w:rsidP="008B686A">
      <w:pPr>
        <w:pStyle w:val="StandardWeb"/>
      </w:pPr>
      <w:r>
        <w:t>5. Ehre, Lust samt Schätzen</w:t>
      </w:r>
      <w:r>
        <w:br/>
        <w:t>Und was kann ergötzen,</w:t>
      </w:r>
      <w:r>
        <w:br/>
        <w:t>Will ich missen gern,</w:t>
      </w:r>
      <w:r>
        <w:br/>
        <w:t>Freude, Trost und Gaben,</w:t>
      </w:r>
      <w:r>
        <w:br/>
        <w:t>Die sonst andre haben,</w:t>
      </w:r>
      <w:r>
        <w:br/>
        <w:t>Will ich auch entbehrn;</w:t>
      </w:r>
      <w:r>
        <w:br/>
        <w:t>Du sollst sein</w:t>
      </w:r>
      <w:r>
        <w:br/>
        <w:t>Mein Teil allein,</w:t>
      </w:r>
      <w:r>
        <w:br/>
        <w:t>Der mir soll statt andrer Dingen,</w:t>
      </w:r>
      <w:r>
        <w:br/>
        <w:t>Ruh und Freude bringen.</w:t>
      </w:r>
    </w:p>
    <w:p w14:paraId="4CF676AF" w14:textId="77777777" w:rsidR="008B686A" w:rsidRDefault="008B686A" w:rsidP="008B686A">
      <w:pPr>
        <w:pStyle w:val="StandardWeb"/>
      </w:pPr>
      <w:r>
        <w:t>6. Mein‘ Gesellschaft seie,</w:t>
      </w:r>
      <w:r>
        <w:br/>
        <w:t>Die mich stets erfreue,</w:t>
      </w:r>
      <w:r>
        <w:br/>
        <w:t>Und mein Trost nur du,</w:t>
      </w:r>
      <w:r>
        <w:br/>
        <w:t>Meine Lust alleine,</w:t>
      </w:r>
      <w:r>
        <w:br/>
        <w:t>Mein Schatz, den ich meine,</w:t>
      </w:r>
      <w:r>
        <w:br/>
        <w:t>Meines Geistes Ruh,</w:t>
      </w:r>
      <w:r>
        <w:br/>
        <w:t>Meine Stärk‘</w:t>
      </w:r>
      <w:r>
        <w:br/>
        <w:t>In allem Werk,</w:t>
      </w:r>
      <w:r>
        <w:br/>
        <w:t>Mein erquickend Licht und Sonne,</w:t>
      </w:r>
      <w:r>
        <w:br/>
        <w:t>Einzig meine Wonne!</w:t>
      </w:r>
    </w:p>
    <w:p w14:paraId="2633F683" w14:textId="77777777" w:rsidR="008B686A" w:rsidRDefault="008B686A" w:rsidP="008B686A">
      <w:pPr>
        <w:pStyle w:val="StandardWeb"/>
      </w:pPr>
      <w:r>
        <w:t>7. Komm, vergnügend Wesen,</w:t>
      </w:r>
      <w:r>
        <w:br/>
        <w:t>Das ich mir erlesen,</w:t>
      </w:r>
      <w:r>
        <w:br/>
        <w:t>Werd mir offenbar,</w:t>
      </w:r>
      <w:r>
        <w:br/>
        <w:t>Meinen Hunger stille,</w:t>
      </w:r>
      <w:r>
        <w:br/>
        <w:t>Meinen Grund erfülle</w:t>
      </w:r>
      <w:r>
        <w:br/>
        <w:t>Mit dir selber gar,</w:t>
      </w:r>
      <w:r>
        <w:br/>
        <w:t>Komm, nimm ein</w:t>
      </w:r>
      <w:r>
        <w:br/>
        <w:t>Mein Kämmerlein,</w:t>
      </w:r>
      <w:r>
        <w:br/>
        <w:t>Dass ich allem mich verschließe</w:t>
      </w:r>
      <w:r>
        <w:br/>
        <w:t>Und nur dich genieße!</w:t>
      </w:r>
    </w:p>
    <w:p w14:paraId="3284B863" w14:textId="77777777" w:rsidR="008B686A" w:rsidRDefault="008B686A" w:rsidP="008B686A">
      <w:pPr>
        <w:pStyle w:val="StandardWeb"/>
      </w:pPr>
      <w:r>
        <w:t>8. Lass mich, Herr, mit Freuden</w:t>
      </w:r>
      <w:r>
        <w:br/>
        <w:t>Mich von allem scheiden,</w:t>
      </w:r>
      <w:r>
        <w:br/>
        <w:t>Tot der Kreatur,</w:t>
      </w:r>
      <w:r>
        <w:br/>
        <w:t>Innig an dir kleben,</w:t>
      </w:r>
      <w:r>
        <w:br/>
        <w:t>Kindlich in dir leben,</w:t>
      </w:r>
      <w:r>
        <w:br/>
        <w:t>Sei mein Himmel nur;</w:t>
      </w:r>
      <w:r>
        <w:br/>
        <w:t>Bleib nur du</w:t>
      </w:r>
      <w:r>
        <w:br/>
        <w:t>Mein Gut und Ruh,</w:t>
      </w:r>
      <w:r>
        <w:br/>
        <w:t>Bis du wirst in jenem Leben</w:t>
      </w:r>
      <w:r>
        <w:br/>
        <w:t>Dich mir völlig geben!</w:t>
      </w:r>
    </w:p>
    <w:p w14:paraId="73267FE1" w14:textId="77777777" w:rsidR="001925F1" w:rsidRDefault="001925F1" w:rsidP="001925F1">
      <w:pPr>
        <w:pStyle w:val="berschrift1"/>
      </w:pPr>
      <w:r>
        <w:t>Bei aller Arbeit und Beschwerde</w:t>
      </w:r>
    </w:p>
    <w:p w14:paraId="2704C058" w14:textId="77777777" w:rsidR="001925F1" w:rsidRDefault="001925F1" w:rsidP="001925F1">
      <w:pPr>
        <w:pStyle w:val="StandardWeb"/>
      </w:pPr>
      <w:r>
        <w:t>Bei aller Arbeit und Beschwerde</w:t>
      </w:r>
      <w:r>
        <w:br/>
        <w:t>beförd’re du dein Werk in mir,</w:t>
      </w:r>
      <w:r>
        <w:br/>
        <w:t>daß einst mein Ziel sei für und für,</w:t>
      </w:r>
      <w:r>
        <w:br/>
        <w:t>daß ich mit dir vereinigt werde</w:t>
      </w:r>
      <w:r>
        <w:br/>
        <w:t>noch auf der Erde.</w:t>
      </w:r>
    </w:p>
    <w:p w14:paraId="7C53AF21" w14:textId="77777777" w:rsidR="001925F1" w:rsidRDefault="001925F1" w:rsidP="001925F1">
      <w:pPr>
        <w:pStyle w:val="StandardWeb"/>
      </w:pPr>
      <w:r>
        <w:t>Bis ich der Unruh überhoben</w:t>
      </w:r>
      <w:r>
        <w:br/>
        <w:t>und, frei von Mühe, Furcht und Pein,</w:t>
      </w:r>
      <w:r>
        <w:br/>
        <w:t>dies einzig mein Geschäft wird sein,</w:t>
      </w:r>
      <w:r>
        <w:br/>
        <w:t>dich schauen, lieben, ehren, loben</w:t>
      </w:r>
      <w:r>
        <w:br/>
        <w:t>auf ewig droben.</w:t>
      </w:r>
    </w:p>
    <w:p w14:paraId="2D166379" w14:textId="77777777" w:rsidR="009641FB" w:rsidRDefault="009641FB" w:rsidP="009641FB">
      <w:pPr>
        <w:pStyle w:val="berschrift1"/>
      </w:pPr>
      <w:r>
        <w:rPr>
          <w:rStyle w:val="screen-reader-text"/>
        </w:rPr>
        <w:t>Brunn alles Heils, dich ehren wir</w:t>
      </w:r>
      <w:r>
        <w:t xml:space="preserve"> </w:t>
      </w:r>
    </w:p>
    <w:p w14:paraId="4EF2DC51" w14:textId="77777777" w:rsidR="009641FB" w:rsidRDefault="009641FB" w:rsidP="009641FB">
      <w:pPr>
        <w:pStyle w:val="StandardWeb"/>
      </w:pPr>
      <w:r>
        <w:t>1. Brunn alles Heils, dich ehren wir</w:t>
      </w:r>
      <w:r>
        <w:br/>
        <w:t>und öffnen unsern Mund vor dir;</w:t>
      </w:r>
      <w:r>
        <w:br/>
        <w:t>aus deiner Gottheit Heiligtum</w:t>
      </w:r>
      <w:r>
        <w:br/>
        <w:t>dein hoher Segen auf uns komm.</w:t>
      </w:r>
    </w:p>
    <w:p w14:paraId="55FAF494" w14:textId="77777777" w:rsidR="009641FB" w:rsidRDefault="009641FB" w:rsidP="009641FB">
      <w:pPr>
        <w:pStyle w:val="StandardWeb"/>
      </w:pPr>
      <w:r>
        <w:t>2. Der Herr, der Schöpfer, bei uns bleib,</w:t>
      </w:r>
      <w:r>
        <w:br/>
        <w:t>er segne uns nach Seel und Leib,</w:t>
      </w:r>
      <w:r>
        <w:br/>
        <w:t>und uns behüte seine Macht</w:t>
      </w:r>
      <w:r>
        <w:br/>
        <w:t>vor allem Übel Tag und Nacht.</w:t>
      </w:r>
    </w:p>
    <w:p w14:paraId="1785B3D9" w14:textId="77777777" w:rsidR="009641FB" w:rsidRDefault="009641FB" w:rsidP="009641FB">
      <w:pPr>
        <w:pStyle w:val="StandardWeb"/>
      </w:pPr>
      <w:r>
        <w:t>3. Der Herr, der Heiland, unser Licht,</w:t>
      </w:r>
      <w:r>
        <w:br/>
        <w:t>uns leuchten laß sein Angesicht,</w:t>
      </w:r>
      <w:r>
        <w:br/>
        <w:t>daß wir ihn schaun und glauben frei,</w:t>
      </w:r>
      <w:r>
        <w:br/>
        <w:t>daß er uns ewig gnädig sei.</w:t>
      </w:r>
    </w:p>
    <w:p w14:paraId="7F515CC0" w14:textId="77777777" w:rsidR="009641FB" w:rsidRDefault="009641FB" w:rsidP="009641FB">
      <w:pPr>
        <w:pStyle w:val="StandardWeb"/>
      </w:pPr>
      <w:r>
        <w:t>4. Der Herr, der Tröster, ob uns schweb,</w:t>
      </w:r>
      <w:r>
        <w:br/>
        <w:t>sein Antlitz über uns erheb,</w:t>
      </w:r>
      <w:r>
        <w:br/>
        <w:t>daß uns sein Bild werd eingedrückt,</w:t>
      </w:r>
      <w:r>
        <w:br/>
        <w:t>und geb uns Frieden unverrückt.</w:t>
      </w:r>
    </w:p>
    <w:p w14:paraId="6F60388B" w14:textId="77777777" w:rsidR="009641FB" w:rsidRDefault="009641FB" w:rsidP="009641FB">
      <w:pPr>
        <w:pStyle w:val="StandardWeb"/>
      </w:pPr>
      <w:r>
        <w:t>5. Gott Vater, Sohn und Heilger Geist,</w:t>
      </w:r>
      <w:r>
        <w:br/>
        <w:t>o Segensbrunn, der ewig fließt:</w:t>
      </w:r>
      <w:r>
        <w:br/>
        <w:t>durchfließ Herz, Sinn und Wandel wohl,</w:t>
      </w:r>
      <w:r>
        <w:br/>
        <w:t xml:space="preserve">mach uns deins Lobs und Segens voll! </w:t>
      </w:r>
    </w:p>
    <w:p w14:paraId="40A3800A" w14:textId="77777777" w:rsidR="001925F1" w:rsidRDefault="001925F1" w:rsidP="001925F1">
      <w:pPr>
        <w:pStyle w:val="berschrift1"/>
      </w:pPr>
      <w:r>
        <w:rPr>
          <w:rStyle w:val="screen-reader-text"/>
        </w:rPr>
        <w:t>Danke dem Herren, o Seele, dem Ursprung der Güter</w:t>
      </w:r>
      <w:r>
        <w:t xml:space="preserve"> </w:t>
      </w:r>
    </w:p>
    <w:p w14:paraId="5B73C790" w14:textId="77777777" w:rsidR="001925F1" w:rsidRDefault="001925F1" w:rsidP="001925F1">
      <w:pPr>
        <w:pStyle w:val="StandardWeb"/>
      </w:pPr>
      <w:r>
        <w:t>1.) Danke dem Herren, o Seele, dem Ursprung der Güter.</w:t>
      </w:r>
      <w:r>
        <w:br/>
        <w:t>Der uns erquicket die Leiber und stärkt die Gemüter.</w:t>
      </w:r>
      <w:r>
        <w:br/>
        <w:t>Gebet ihm Ehr: Liebet den Gütigen sehr;</w:t>
      </w:r>
      <w:r>
        <w:br/>
        <w:t>Stimmet die dankenden Lieder!</w:t>
      </w:r>
    </w:p>
    <w:p w14:paraId="03BBC78B" w14:textId="77777777" w:rsidR="001925F1" w:rsidRDefault="001925F1" w:rsidP="001925F1">
      <w:pPr>
        <w:pStyle w:val="StandardWeb"/>
      </w:pPr>
      <w:r>
        <w:t>2.) Du hast, o Güte! dem Leibe die Notdurft bescheret:</w:t>
      </w:r>
      <w:r>
        <w:br/>
        <w:t>Lass doch die Kräfte im Guten nur werden verzehret.</w:t>
      </w:r>
      <w:r>
        <w:br/>
        <w:t>Alles ist dein, (Seelen und Leiber) allein:</w:t>
      </w:r>
      <w:r>
        <w:br/>
        <w:t>Werd auch durch beide geehret.</w:t>
      </w:r>
    </w:p>
    <w:p w14:paraId="55E2C602" w14:textId="77777777" w:rsidR="001925F1" w:rsidRDefault="001925F1" w:rsidP="001925F1">
      <w:pPr>
        <w:pStyle w:val="StandardWeb"/>
      </w:pPr>
      <w:r>
        <w:t>3.) Lebenswort! Jesu! komm, speise die schmachtenden Seelen;</w:t>
      </w:r>
      <w:r>
        <w:br/>
        <w:t>Laß in der Wüste uns nimmer das Nöthige fehlen:</w:t>
      </w:r>
      <w:r>
        <w:br/>
        <w:t>Gib nur, daß wir Innig stets dürsten nach dir,</w:t>
      </w:r>
      <w:r>
        <w:br/>
        <w:t>Ewig zur Lust dich erwählen.</w:t>
      </w:r>
    </w:p>
    <w:p w14:paraId="77D32280" w14:textId="77777777" w:rsidR="001925F1" w:rsidRDefault="001925F1" w:rsidP="001925F1">
      <w:pPr>
        <w:pStyle w:val="StandardWeb"/>
      </w:pPr>
      <w:r>
        <w:t>4.) Nimm die Begierden und Sinnen in Liebe gefangen,</w:t>
      </w:r>
      <w:r>
        <w:br/>
        <w:t>Daß wir nichts neben dir, Jesu! auf Erden verlangen:</w:t>
      </w:r>
      <w:r>
        <w:br/>
        <w:t>Laß uns mit dir Leben verborgen allhier,</w:t>
      </w:r>
      <w:r>
        <w:br/>
        <w:t>Und dir im Geiste anhangen.</w:t>
      </w:r>
    </w:p>
    <w:p w14:paraId="79DF784A" w14:textId="70096590" w:rsidR="001925F1" w:rsidRDefault="008B686A" w:rsidP="001925F1">
      <w:pPr>
        <w:pStyle w:val="StandardWeb"/>
      </w:pPr>
      <w:r>
        <w:t>5</w:t>
      </w:r>
      <w:r w:rsidR="001925F1">
        <w:t>.) Lass uns dein’n Lebens-Geist kräftig und innig durchdringen</w:t>
      </w:r>
      <w:r w:rsidR="001925F1">
        <w:br/>
        <w:t>Und uns dein göttliches Leben und Tugenden bringen;</w:t>
      </w:r>
      <w:r w:rsidR="001925F1">
        <w:br/>
        <w:t>Bis nur wird seyn In uns dein Leben allein;</w:t>
      </w:r>
      <w:r w:rsidR="001925F1">
        <w:br/>
        <w:t>Jesu! du kannst es vollbringen.</w:t>
      </w:r>
    </w:p>
    <w:p w14:paraId="0D16AF63" w14:textId="570793D3" w:rsidR="001925F1" w:rsidRDefault="008B686A" w:rsidP="001925F1">
      <w:pPr>
        <w:pStyle w:val="StandardWeb"/>
      </w:pPr>
      <w:r>
        <w:t>6</w:t>
      </w:r>
      <w:r w:rsidR="001925F1">
        <w:t>.) Gütigster Hirte, du wollest uns stärken und leiten,</w:t>
      </w:r>
      <w:r w:rsidR="001925F1">
        <w:br/>
        <w:t>Und zu der Hochzeit des Lammes rechtschaffen bereiten:</w:t>
      </w:r>
      <w:r w:rsidR="001925F1">
        <w:br/>
        <w:t>Bleib uns hier nah, Bis wir dich ewig allda</w:t>
      </w:r>
      <w:r w:rsidR="001925F1">
        <w:br/>
        <w:t>Schmecken und schauen in Freuden.</w:t>
      </w:r>
    </w:p>
    <w:p w14:paraId="32AE6803" w14:textId="77777777" w:rsidR="008B686A" w:rsidRDefault="008B686A" w:rsidP="008B686A">
      <w:pPr>
        <w:pStyle w:val="berschrift1"/>
      </w:pPr>
      <w:r>
        <w:rPr>
          <w:rStyle w:val="screen-reader-text"/>
        </w:rPr>
        <w:t>Das äußre Sonnenlicht ist da</w:t>
      </w:r>
      <w:r>
        <w:t xml:space="preserve"> </w:t>
      </w:r>
    </w:p>
    <w:p w14:paraId="67D907BD" w14:textId="77777777" w:rsidR="008B686A" w:rsidRDefault="008B686A" w:rsidP="008B686A">
      <w:pPr>
        <w:pStyle w:val="StandardWeb"/>
      </w:pPr>
      <w:r>
        <w:t>1.) Das äußre Sonnenlicht ist da</w:t>
      </w:r>
      <w:r>
        <w:br/>
        <w:t>Und leucht’t mir ins Gesicht.</w:t>
      </w:r>
      <w:r>
        <w:br/>
        <w:t>Gott ist noch mehr dem Geiste nah</w:t>
      </w:r>
      <w:r>
        <w:br/>
        <w:t>Mit seinem Lebenslicht.</w:t>
      </w:r>
    </w:p>
    <w:p w14:paraId="0C0AD6E6" w14:textId="77777777" w:rsidR="008B686A" w:rsidRDefault="008B686A" w:rsidP="008B686A">
      <w:pPr>
        <w:pStyle w:val="StandardWeb"/>
      </w:pPr>
      <w:r>
        <w:t>2.) Ach, wohn in mir, du Gottessonn,</w:t>
      </w:r>
      <w:r>
        <w:br/>
        <w:t>Mein Geist dein Himmel werd,</w:t>
      </w:r>
      <w:r>
        <w:br/>
        <w:t>Dass ich, o reine Seelenwonn,</w:t>
      </w:r>
      <w:r>
        <w:br/>
        <w:t>Werd‘ ganz in dich verklärt!</w:t>
      </w:r>
    </w:p>
    <w:p w14:paraId="16E2E4FD" w14:textId="77777777" w:rsidR="008B686A" w:rsidRDefault="008B686A" w:rsidP="008B686A">
      <w:pPr>
        <w:pStyle w:val="StandardWeb"/>
      </w:pPr>
      <w:r>
        <w:t>3.) Wenn sich die Sonne offenbart,</w:t>
      </w:r>
      <w:r>
        <w:br/>
        <w:t>So weicht die Dunkelheit.</w:t>
      </w:r>
      <w:r>
        <w:br/>
        <w:t>Vertreib durch deine Gegenwart</w:t>
      </w:r>
      <w:r>
        <w:br/>
        <w:t>Die Sünd und Eigenheit!</w:t>
      </w:r>
    </w:p>
    <w:p w14:paraId="19777090" w14:textId="77777777" w:rsidR="008B686A" w:rsidRDefault="008B686A" w:rsidP="008B686A">
      <w:pPr>
        <w:pStyle w:val="StandardWeb"/>
      </w:pPr>
      <w:r>
        <w:t>4.) Du bist ein Licht und wohnst im Licht.</w:t>
      </w:r>
      <w:r>
        <w:br/>
        <w:t>Ach, mach mich licht und rein,</w:t>
      </w:r>
      <w:r>
        <w:br/>
        <w:t>Zu schauen, Herr, dein Angesicht</w:t>
      </w:r>
      <w:r>
        <w:br/>
        <w:t>Und dir vereint zu sein!</w:t>
      </w:r>
    </w:p>
    <w:p w14:paraId="16261610" w14:textId="77777777" w:rsidR="008B686A" w:rsidRDefault="008B686A" w:rsidP="008B686A">
      <w:pPr>
        <w:pStyle w:val="StandardWeb"/>
      </w:pPr>
      <w:r>
        <w:t>5.) Der Adler schaut geradezu</w:t>
      </w:r>
      <w:r>
        <w:br/>
        <w:t>Die Sonne fröhlich an.</w:t>
      </w:r>
      <w:r>
        <w:br/>
        <w:t>Mein Geistesaug eröffne du,</w:t>
      </w:r>
      <w:r>
        <w:br/>
        <w:t>Dass ich dich schauen kann!</w:t>
      </w:r>
    </w:p>
    <w:p w14:paraId="4E291DCE" w14:textId="77777777" w:rsidR="008B686A" w:rsidRDefault="008B686A" w:rsidP="008B686A">
      <w:pPr>
        <w:pStyle w:val="StandardWeb"/>
      </w:pPr>
      <w:r>
        <w:t>6.) Wer dich in deinem Licht erblickt</w:t>
      </w:r>
      <w:r>
        <w:br/>
        <w:t>In seiner Seele Grund,</w:t>
      </w:r>
      <w:r>
        <w:br/>
        <w:t>Ehrt gleich den Cherubim gebückt,</w:t>
      </w:r>
      <w:r>
        <w:br/>
        <w:t>Dich, Herr, zu aller Stund.</w:t>
      </w:r>
    </w:p>
    <w:p w14:paraId="1A69584E" w14:textId="77777777" w:rsidR="008B686A" w:rsidRDefault="008B686A" w:rsidP="008B686A">
      <w:pPr>
        <w:pStyle w:val="StandardWeb"/>
      </w:pPr>
      <w:r>
        <w:t>7.) So lass mich wandeln, wo ich bin,</w:t>
      </w:r>
      <w:r>
        <w:br/>
        <w:t>Vor deinem Angesicht.</w:t>
      </w:r>
      <w:r>
        <w:br/>
        <w:t>Mein Tun und Lassen immerhin</w:t>
      </w:r>
      <w:r>
        <w:br/>
        <w:t>Sei lauter, rein und licht!</w:t>
      </w:r>
    </w:p>
    <w:p w14:paraId="566D7476" w14:textId="77777777" w:rsidR="008B686A" w:rsidRDefault="008B686A" w:rsidP="008B686A">
      <w:pPr>
        <w:pStyle w:val="StandardWeb"/>
      </w:pPr>
      <w:r>
        <w:t>8.) Dein Auge leite meinen Gang,</w:t>
      </w:r>
      <w:r>
        <w:br/>
        <w:t>Dass ich nicht irregeh.</w:t>
      </w:r>
      <w:r>
        <w:br/>
        <w:t>Ach, bleib mir nah mein Leben lang,</w:t>
      </w:r>
      <w:r>
        <w:br/>
        <w:t>Bis ich dich ewig seh!</w:t>
      </w:r>
    </w:p>
    <w:p w14:paraId="7C505281" w14:textId="77777777" w:rsidR="008B686A" w:rsidRDefault="008B686A" w:rsidP="008B686A">
      <w:pPr>
        <w:pStyle w:val="berschrift1"/>
      </w:pPr>
      <w:r>
        <w:rPr>
          <w:rStyle w:val="screen-reader-text"/>
        </w:rPr>
        <w:t>Das Kreuz ist dennoch gut</w:t>
      </w:r>
      <w:r>
        <w:t xml:space="preserve"> </w:t>
      </w:r>
    </w:p>
    <w:p w14:paraId="307A2656" w14:textId="77777777" w:rsidR="008B686A" w:rsidRDefault="008B686A" w:rsidP="008B686A">
      <w:pPr>
        <w:pStyle w:val="StandardWeb"/>
      </w:pPr>
      <w:r>
        <w:t>1.) Das Kreuz ist dennoch gut,</w:t>
      </w:r>
      <w:r>
        <w:br/>
        <w:t>Ob es gleich wehe tut.</w:t>
      </w:r>
      <w:r>
        <w:br/>
        <w:t>Der gute Gott es giebet,</w:t>
      </w:r>
      <w:r>
        <w:br/>
        <w:t>Drum muss es sein geliebet.</w:t>
      </w:r>
      <w:r>
        <w:br/>
        <w:t>Ei, fasse guten Mut!</w:t>
      </w:r>
      <w:r>
        <w:br/>
        <w:t>Was bitter ist im Munde,</w:t>
      </w:r>
      <w:r>
        <w:br/>
        <w:t>Ist innerlich gesunde,</w:t>
      </w:r>
      <w:r>
        <w:br/>
        <w:t>Es ist so gut, so gut.</w:t>
      </w:r>
    </w:p>
    <w:p w14:paraId="591D744D" w14:textId="77777777" w:rsidR="008B686A" w:rsidRDefault="008B686A" w:rsidP="008B686A">
      <w:pPr>
        <w:pStyle w:val="StandardWeb"/>
      </w:pPr>
      <w:r>
        <w:t>2.) Das Kreuz ist dennoch schön,</w:t>
      </w:r>
      <w:r>
        <w:br/>
        <w:t>Kann’s gleich Vernunft nicht sehn.</w:t>
      </w:r>
      <w:r>
        <w:br/>
        <w:t>Man wird im Kreuz geehret,</w:t>
      </w:r>
      <w:r>
        <w:br/>
        <w:t>Mit Gottes Sohn verkläret,</w:t>
      </w:r>
      <w:r>
        <w:br/>
        <w:t>Die Engel um dich stehn,</w:t>
      </w:r>
      <w:r>
        <w:br/>
        <w:t>Sie schauen dich mit Freunden</w:t>
      </w:r>
      <w:r>
        <w:br/>
        <w:t>Im stillen Geiste leiden.</w:t>
      </w:r>
      <w:r>
        <w:br/>
        <w:t>Es ist so schön, so schön.</w:t>
      </w:r>
    </w:p>
    <w:p w14:paraId="5A039D9D" w14:textId="77777777" w:rsidR="008B686A" w:rsidRDefault="008B686A" w:rsidP="008B686A">
      <w:pPr>
        <w:pStyle w:val="StandardWeb"/>
      </w:pPr>
      <w:r>
        <w:t>3.) Das Kreuz macht Gott gemein ,</w:t>
      </w:r>
      <w:r>
        <w:br/>
        <w:t>Es treibt den Sinn hinein,</w:t>
      </w:r>
      <w:r>
        <w:br/>
        <w:t>Der sonst gern ausspazieret</w:t>
      </w:r>
      <w:r>
        <w:br/>
        <w:t>Und leicht das Herz verführet.</w:t>
      </w:r>
      <w:r>
        <w:br/>
        <w:t>Nun sammelt er sich fein,</w:t>
      </w:r>
      <w:r>
        <w:br/>
        <w:t>Er mag von Welt nicht hören,</w:t>
      </w:r>
      <w:r>
        <w:br/>
        <w:t>Er muss in Gott sich kehren</w:t>
      </w:r>
      <w:r>
        <w:br/>
        <w:t>Und wird mit Gott gemein.</w:t>
      </w:r>
    </w:p>
    <w:p w14:paraId="57C28299" w14:textId="77777777" w:rsidR="008B686A" w:rsidRDefault="008B686A" w:rsidP="008B686A">
      <w:pPr>
        <w:pStyle w:val="StandardWeb"/>
      </w:pPr>
      <w:r>
        <w:t>4.) Wo Kreuz ist, das ist Licht.</w:t>
      </w:r>
      <w:r>
        <w:br/>
        <w:t>Du kennst dich selber nicht,</w:t>
      </w:r>
      <w:r>
        <w:br/>
        <w:t>Solang du nicht probieret.</w:t>
      </w:r>
      <w:r>
        <w:br/>
        <w:t>Du hast, wie sich’s gebühret,</w:t>
      </w:r>
      <w:r>
        <w:br/>
        <w:t>Von Gott auch kein Gesicht.</w:t>
      </w:r>
      <w:r>
        <w:br/>
        <w:t>Kreuz lehrt dich alle Wahrheit,</w:t>
      </w:r>
      <w:r>
        <w:br/>
        <w:t>Kreuz führt dich in die Klarheit.</w:t>
      </w:r>
      <w:r>
        <w:br/>
        <w:t>Wo Kreuz ist, das ist Licht.</w:t>
      </w:r>
    </w:p>
    <w:p w14:paraId="5C191D5E" w14:textId="77777777" w:rsidR="008B686A" w:rsidRDefault="008B686A" w:rsidP="008B686A">
      <w:pPr>
        <w:pStyle w:val="StandardWeb"/>
      </w:pPr>
      <w:r>
        <w:t>5.) Das Kreuz macht hell und rein,</w:t>
      </w:r>
      <w:r>
        <w:br/>
        <w:t>Es fegt den falschen Schein,</w:t>
      </w:r>
      <w:r>
        <w:br/>
        <w:t>Die heimelichsten Flecken</w:t>
      </w:r>
      <w:r>
        <w:br/>
        <w:t>Im Kreuze sich entdecken,</w:t>
      </w:r>
      <w:r>
        <w:br/>
        <w:t>Geschieht es gleich mit Pein.</w:t>
      </w:r>
      <w:r>
        <w:br/>
        <w:t>Der Schaum der Eitelkeiten</w:t>
      </w:r>
      <w:r>
        <w:br/>
        <w:t>Zerschmilzt in Kreuz und Leiden.</w:t>
      </w:r>
      <w:r>
        <w:br/>
        <w:t>Es macht so rein, so rein.</w:t>
      </w:r>
    </w:p>
    <w:p w14:paraId="4A888DAB" w14:textId="77777777" w:rsidR="008B686A" w:rsidRDefault="008B686A" w:rsidP="008B686A">
      <w:pPr>
        <w:pStyle w:val="StandardWeb"/>
      </w:pPr>
      <w:r>
        <w:t>6.) Das Kreuz macht dich gebeugt,</w:t>
      </w:r>
      <w:r>
        <w:br/>
        <w:t>Geschmeidig und erweicht,</w:t>
      </w:r>
      <w:r>
        <w:br/>
        <w:t>Der ungebrochne Wille</w:t>
      </w:r>
      <w:r>
        <w:br/>
        <w:t>Wird kindlich, sanft und stille,</w:t>
      </w:r>
      <w:r>
        <w:br/>
        <w:t>Der Geist vor Gott sich neigt,</w:t>
      </w:r>
      <w:r>
        <w:br/>
        <w:t>Das Herz will gern zerfließen</w:t>
      </w:r>
      <w:r>
        <w:br/>
        <w:t>In aller Menschen Füßen.</w:t>
      </w:r>
      <w:r>
        <w:br/>
        <w:t>Es wird sogar gebeugt.</w:t>
      </w:r>
    </w:p>
    <w:p w14:paraId="73AFAFE3" w14:textId="77777777" w:rsidR="008B686A" w:rsidRDefault="008B686A" w:rsidP="008B686A">
      <w:pPr>
        <w:pStyle w:val="StandardWeb"/>
      </w:pPr>
      <w:r>
        <w:t>7.) Im Kreuze wird man klein.</w:t>
      </w:r>
      <w:r>
        <w:br/>
        <w:t>Der eingebild’te Schein</w:t>
      </w:r>
      <w:r>
        <w:br/>
        <w:t>Und alles hohe Dünken</w:t>
      </w:r>
      <w:r>
        <w:br/>
        <w:t>Muss in dem Kreuze sinken,</w:t>
      </w:r>
      <w:r>
        <w:br/>
        <w:t>Da lernt man Gott allein</w:t>
      </w:r>
      <w:r>
        <w:br/>
        <w:t>Verehren und erheben,</w:t>
      </w:r>
      <w:r>
        <w:br/>
        <w:t>In seinem Nichts zu leben.</w:t>
      </w:r>
      <w:r>
        <w:br/>
        <w:t>Man wird so klein, so klein.</w:t>
      </w:r>
    </w:p>
    <w:p w14:paraId="35FB7E58" w14:textId="77777777" w:rsidR="008B686A" w:rsidRDefault="008B686A" w:rsidP="008B686A">
      <w:pPr>
        <w:pStyle w:val="StandardWeb"/>
      </w:pPr>
      <w:r>
        <w:t>8.) Kreuz führt dich aus der Not</w:t>
      </w:r>
      <w:r>
        <w:br/>
        <w:t>Ins Leben durch den Tod.</w:t>
      </w:r>
      <w:r>
        <w:br/>
        <w:t>Kannst du dein eignes Leben</w:t>
      </w:r>
      <w:r>
        <w:br/>
        <w:t>Dem Tod am Kreuz ergeben</w:t>
      </w:r>
      <w:r>
        <w:br/>
        <w:t>Und ganz dich lassen Gott –</w:t>
      </w:r>
      <w:r>
        <w:br/>
        <w:t>Bald steht der Geist im Frieden,</w:t>
      </w:r>
      <w:r>
        <w:br/>
        <w:t>Vergnügt und abgeschieden</w:t>
      </w:r>
      <w:r>
        <w:br/>
        <w:t>Von Jammer, Angst und Not.</w:t>
      </w:r>
    </w:p>
    <w:p w14:paraId="0C2AB895" w14:textId="77777777" w:rsidR="008B686A" w:rsidRDefault="008B686A" w:rsidP="008B686A">
      <w:pPr>
        <w:pStyle w:val="StandardWeb"/>
      </w:pPr>
      <w:r>
        <w:t>9.) Ich lieb das liebe Kreuz</w:t>
      </w:r>
      <w:r>
        <w:br/>
        <w:t>Und wollt aus heil’gem Geiz</w:t>
      </w:r>
      <w:r>
        <w:br/>
        <w:t>Der ganzen Welt Vergnügen</w:t>
      </w:r>
      <w:r>
        <w:br/>
        <w:t>Dafür wohl lassen liegen,</w:t>
      </w:r>
      <w:r>
        <w:br/>
        <w:t>Ich küss es ja bereits.</w:t>
      </w:r>
      <w:r>
        <w:br/>
        <w:t>Mein Kreuzesfürst, mein Leben</w:t>
      </w:r>
      <w:r>
        <w:br/>
        <w:t>Sei völlig dir ergeben</w:t>
      </w:r>
      <w:r>
        <w:br/>
        <w:t>Und deinem lieben Kreuz.</w:t>
      </w:r>
    </w:p>
    <w:p w14:paraId="5DF7F1F6" w14:textId="77777777" w:rsidR="008B686A" w:rsidRDefault="008B686A" w:rsidP="008B686A">
      <w:pPr>
        <w:pStyle w:val="StandardWeb"/>
      </w:pPr>
      <w:r>
        <w:t>10.) Vom Kreuz ins Paradies,</w:t>
      </w:r>
      <w:r>
        <w:br/>
        <w:t>Vom Leiden zum Genieß</w:t>
      </w:r>
      <w:r>
        <w:br/>
        <w:t>Ist Jesus vorgegangen.</w:t>
      </w:r>
      <w:r>
        <w:br/>
        <w:t>Willst du die Kron erlangen,</w:t>
      </w:r>
      <w:r>
        <w:br/>
        <w:t>So halt das Kreuz gewiss!</w:t>
      </w:r>
      <w:r>
        <w:br/>
        <w:t>O Jesu, mit mir leide,</w:t>
      </w:r>
      <w:r>
        <w:br/>
        <w:t>Bis dass ich endlich scheide</w:t>
      </w:r>
      <w:r>
        <w:br/>
        <w:t>Vom Kreuz ins Paradies!</w:t>
      </w:r>
    </w:p>
    <w:p w14:paraId="6413004D" w14:textId="77777777" w:rsidR="001925F1" w:rsidRDefault="001925F1" w:rsidP="001925F1">
      <w:pPr>
        <w:pStyle w:val="berschrift1"/>
      </w:pPr>
      <w:r>
        <w:rPr>
          <w:rStyle w:val="screen-reader-text"/>
        </w:rPr>
        <w:t>Der Abend kommt, die Sonn‘ hat sich verdecket</w:t>
      </w:r>
      <w:r>
        <w:t xml:space="preserve"> </w:t>
      </w:r>
    </w:p>
    <w:p w14:paraId="47FF6C6E" w14:textId="77777777" w:rsidR="001925F1" w:rsidRDefault="001925F1" w:rsidP="001925F1">
      <w:pPr>
        <w:pStyle w:val="StandardWeb"/>
      </w:pPr>
      <w:r>
        <w:t>1. Der Abend kommt, die Sonn‘ hat sich verdecket,</w:t>
      </w:r>
      <w:r>
        <w:br/>
        <w:t>und alles sich zur Ruh und Stille strecket.</w:t>
      </w:r>
      <w:r>
        <w:br/>
        <w:t>O meine Seel, merk auf, wo bleibest du?</w:t>
      </w:r>
      <w:r>
        <w:br/>
        <w:t>In Gottes Schoß, sonst nirgend findst du Ruh.</w:t>
      </w:r>
    </w:p>
    <w:p w14:paraId="2CEF855D" w14:textId="77777777" w:rsidR="001925F1" w:rsidRDefault="001925F1" w:rsidP="001925F1">
      <w:pPr>
        <w:pStyle w:val="StandardWeb"/>
      </w:pPr>
      <w:r>
        <w:t>2. Der Wandersmann legt sich ermüdet nieder,</w:t>
      </w:r>
      <w:r>
        <w:br/>
        <w:t>das Vöglein fliegt zu seinem Neste wieder,</w:t>
      </w:r>
      <w:r>
        <w:br/>
        <w:t>das Schäflein kehrt in seine Hürde ein:</w:t>
      </w:r>
      <w:r>
        <w:br/>
        <w:t>laß mich in dich, mein Gott, gekehret sein.</w:t>
      </w:r>
    </w:p>
    <w:p w14:paraId="7BDC0C9C" w14:textId="77777777" w:rsidR="001925F1" w:rsidRDefault="001925F1" w:rsidP="001925F1">
      <w:pPr>
        <w:pStyle w:val="StandardWeb"/>
      </w:pPr>
      <w:r>
        <w:t>3. Ach sammle selbst Begierden und Gedanken,</w:t>
      </w:r>
      <w:r>
        <w:br/>
        <w:t>die noch so leicht aus Schwachheit von dir wanken;</w:t>
      </w:r>
      <w:r>
        <w:br/>
        <w:t>mein Ruheplatz, mein Heimat, tu dich auf</w:t>
      </w:r>
      <w:r>
        <w:br/>
        <w:t>daß ich in dich von allem andern lauf.</w:t>
      </w:r>
    </w:p>
    <w:p w14:paraId="43DCB5FB" w14:textId="77777777" w:rsidR="001925F1" w:rsidRDefault="001925F1" w:rsidP="001925F1">
      <w:pPr>
        <w:pStyle w:val="StandardWeb"/>
      </w:pPr>
      <w:r>
        <w:t>4. Recht väterlich hast du mich heut geleitet,</w:t>
      </w:r>
      <w:r>
        <w:br/>
        <w:t>bewahrt, verschont, gestärket und geweidet.</w:t>
      </w:r>
      <w:r>
        <w:br/>
        <w:t>Ich bin´s nicht wert, daß du so gut und treu;</w:t>
      </w:r>
      <w:r>
        <w:br/>
        <w:t>mein Alles dir zum Dank ergeben sei.</w:t>
      </w:r>
    </w:p>
    <w:p w14:paraId="053E3B06" w14:textId="77777777" w:rsidR="001925F1" w:rsidRDefault="001925F1" w:rsidP="001925F1">
      <w:pPr>
        <w:pStyle w:val="StandardWeb"/>
      </w:pPr>
      <w:r>
        <w:t>5. Vergib es, Herr, wo ich mich heut verirret</w:t>
      </w:r>
      <w:r>
        <w:br/>
        <w:t>und mich zuviel durch dies und das verwirret.</w:t>
      </w:r>
      <w:r>
        <w:br/>
        <w:t>Es ist mir leid, es soll nicht mehr geschehn;</w:t>
      </w:r>
      <w:r>
        <w:br/>
        <w:t>nimm mich nur ein, so werd ich fester stehn.</w:t>
      </w:r>
    </w:p>
    <w:p w14:paraId="3F6B0AAE" w14:textId="77777777" w:rsidR="001925F1" w:rsidRDefault="001925F1" w:rsidP="001925F1">
      <w:pPr>
        <w:pStyle w:val="StandardWeb"/>
      </w:pPr>
      <w:r>
        <w:t>6. Da nun der Leib sein Tagewerk vollendet,</w:t>
      </w:r>
      <w:r>
        <w:br/>
        <w:t>mein Geist sich auch zu seinem Werke wendet,</w:t>
      </w:r>
      <w:r>
        <w:br/>
        <w:t>zu beten an, zu lieben inniglich,</w:t>
      </w:r>
      <w:r>
        <w:br/>
        <w:t>im stillen Grund, mein Gott, zu schauen dich.</w:t>
      </w:r>
    </w:p>
    <w:p w14:paraId="08858337" w14:textId="77777777" w:rsidR="001925F1" w:rsidRDefault="001925F1" w:rsidP="001925F1">
      <w:pPr>
        <w:pStyle w:val="StandardWeb"/>
      </w:pPr>
      <w:r>
        <w:t>7. Die Dunkelheit ist da, und alles schweiget;</w:t>
      </w:r>
      <w:r>
        <w:br/>
        <w:t>mein Geist vor dir, o Majestät, sich beuget.</w:t>
      </w:r>
      <w:r>
        <w:br/>
        <w:t>Ins Heiligtum, ins Dunkle kehr ich ein;</w:t>
      </w:r>
      <w:r>
        <w:br/>
        <w:t>Herr, rede du, laß mich ganz stille sein.</w:t>
      </w:r>
    </w:p>
    <w:p w14:paraId="05078BD5" w14:textId="77777777" w:rsidR="001925F1" w:rsidRDefault="001925F1" w:rsidP="001925F1">
      <w:pPr>
        <w:pStyle w:val="StandardWeb"/>
      </w:pPr>
      <w:r>
        <w:t>8. Mein Herz sich dir zum Abendopfer schenket,</w:t>
      </w:r>
      <w:r>
        <w:br/>
        <w:t>mein Wille sich in dich gelassen senket.</w:t>
      </w:r>
      <w:r>
        <w:br/>
        <w:t>Begierden, schweigt! Vernunft und Sinnen, still!</w:t>
      </w:r>
      <w:r>
        <w:br/>
        <w:t>Mein müder Geist im Herren ruhen will.</w:t>
      </w:r>
    </w:p>
    <w:p w14:paraId="0D8C1C5C" w14:textId="77777777" w:rsidR="001925F1" w:rsidRDefault="001925F1" w:rsidP="001925F1">
      <w:pPr>
        <w:pStyle w:val="StandardWeb"/>
      </w:pPr>
      <w:r>
        <w:t>9. Dem Leib wirst du bald seine Ruhe geben;</w:t>
      </w:r>
      <w:r>
        <w:br/>
        <w:t>laß nicht den Geist zerstreut in Unruh schweben.</w:t>
      </w:r>
      <w:r>
        <w:br/>
        <w:t>Mein treuer Hirt, führ mich in dich hinein;</w:t>
      </w:r>
      <w:r>
        <w:br/>
        <w:t>in dir, mit dir kann ich vergnüget sein.</w:t>
      </w:r>
    </w:p>
    <w:p w14:paraId="5328AED1" w14:textId="77777777" w:rsidR="001925F1" w:rsidRDefault="001925F1" w:rsidP="001925F1">
      <w:pPr>
        <w:pStyle w:val="StandardWeb"/>
      </w:pPr>
      <w:r>
        <w:t>10. Im Finstern sei des Geistes Licht und Sonne,</w:t>
      </w:r>
      <w:r>
        <w:br/>
        <w:t>im Kampf und Kreuz mein Beistand, Kraft und Wonne;</w:t>
      </w:r>
      <w:r>
        <w:br/>
        <w:t>deck mich bei dir in deiner Hütte zu,</w:t>
      </w:r>
      <w:r>
        <w:br/>
        <w:t>bis ich erreich die volle Sabbatruh.</w:t>
      </w:r>
    </w:p>
    <w:p w14:paraId="7F3AEB98" w14:textId="77777777" w:rsidR="009641FB" w:rsidRDefault="009641FB" w:rsidP="009641FB">
      <w:pPr>
        <w:pStyle w:val="berschrift1"/>
      </w:pPr>
      <w:r>
        <w:rPr>
          <w:rStyle w:val="screen-reader-text"/>
        </w:rPr>
        <w:t>Du, Gott, bist selbst Dir Ort und Zeit</w:t>
      </w:r>
      <w:r>
        <w:t xml:space="preserve"> </w:t>
      </w:r>
    </w:p>
    <w:p w14:paraId="126D1D22" w14:textId="77777777" w:rsidR="009641FB" w:rsidRDefault="009641FB" w:rsidP="009641FB">
      <w:pPr>
        <w:pStyle w:val="StandardWeb"/>
      </w:pPr>
      <w:r>
        <w:t>Du, Gott, bist selbst Dir Ort und Zeit,</w:t>
      </w:r>
      <w:r>
        <w:br/>
        <w:t>Der Ewige in Ewigkeit,</w:t>
      </w:r>
      <w:r>
        <w:br/>
        <w:t>Ohn‘ Anfang, ohne End und Schranken.</w:t>
      </w:r>
      <w:r>
        <w:br/>
        <w:t>Dein prächtig Heiligthum bist Du,</w:t>
      </w:r>
      <w:r>
        <w:br/>
        <w:t>Besitz’st Dich ganz in einem Nu</w:t>
      </w:r>
      <w:r>
        <w:br/>
        <w:t>Ohn alle Aend’rung, ohne Wanken.</w:t>
      </w:r>
      <w:r>
        <w:br/>
        <w:t>Verlaß ich Zeit und Ort und mich,</w:t>
      </w:r>
      <w:r>
        <w:br/>
        <w:t>Gott, Ewigkeit, dann find‘ ich Dich.</w:t>
      </w:r>
      <w:r>
        <w:br/>
        <w:t>Hallelujah, Hallelujah!</w:t>
      </w:r>
    </w:p>
    <w:p w14:paraId="7F035F04" w14:textId="77777777" w:rsidR="009641FB" w:rsidRDefault="009641FB" w:rsidP="009641FB">
      <w:pPr>
        <w:pStyle w:val="StandardWeb"/>
      </w:pPr>
      <w:r>
        <w:t>Du bist, Du warst, wirst immer sein,</w:t>
      </w:r>
      <w:r>
        <w:br/>
        <w:t>Unsterblichkeit hast Du allein;</w:t>
      </w:r>
      <w:r>
        <w:br/>
        <w:t>Mein Geist, Dein Hauch, hat’s durch Dein Geben.</w:t>
      </w:r>
      <w:r>
        <w:br/>
        <w:t>Es mag vergehn die ganze Welt,</w:t>
      </w:r>
      <w:r>
        <w:br/>
        <w:t>Ob auch mein Leibesbau zerfällt,</w:t>
      </w:r>
      <w:r>
        <w:br/>
        <w:t>Du, Ew’ger, schenkst mir ew’ges Leben.</w:t>
      </w:r>
      <w:r>
        <w:br/>
        <w:t>Die arme Saat, der Leib, soll schön</w:t>
      </w:r>
      <w:r>
        <w:br/>
        <w:t>Durch Deinen Hauch einst auferstehn.</w:t>
      </w:r>
      <w:r>
        <w:br/>
        <w:t>Hallelujah, Hallelujah.</w:t>
      </w:r>
    </w:p>
    <w:p w14:paraId="3F610919" w14:textId="77777777" w:rsidR="009641FB" w:rsidRDefault="009641FB" w:rsidP="009641FB">
      <w:pPr>
        <w:pStyle w:val="StandardWeb"/>
      </w:pPr>
      <w:r>
        <w:t>Mein anfang und mein End bist Du,</w:t>
      </w:r>
      <w:r>
        <w:br/>
        <w:t>Der wahre Zielpunkt meiner Ruh,</w:t>
      </w:r>
      <w:r>
        <w:br/>
        <w:t>Mein Herzensschatz, des Geistes Speise.</w:t>
      </w:r>
      <w:r>
        <w:br/>
        <w:t>Mein Wollen, Lieben, richt auf Dich,</w:t>
      </w:r>
      <w:r>
        <w:br/>
        <w:t>Daß ich nach Dir nur lauterlich,</w:t>
      </w:r>
      <w:r>
        <w:br/>
        <w:t>Du, meine Heimath, richt die Reise;</w:t>
      </w:r>
      <w:r>
        <w:br/>
        <w:t>Und durch Dich lebe allezeit,</w:t>
      </w:r>
      <w:r>
        <w:br/>
        <w:t>Du Ew’ger in der Ewigkeit.</w:t>
      </w:r>
      <w:r>
        <w:br/>
        <w:t xml:space="preserve">Hallelujah! Hallelujah! </w:t>
      </w:r>
    </w:p>
    <w:p w14:paraId="2344B262" w14:textId="77777777" w:rsidR="008B686A" w:rsidRDefault="008B686A" w:rsidP="008B686A">
      <w:pPr>
        <w:pStyle w:val="berschrift1"/>
      </w:pPr>
      <w:r>
        <w:rPr>
          <w:rStyle w:val="screen-reader-text"/>
        </w:rPr>
        <w:t>Du schönstes Gotteskind</w:t>
      </w:r>
      <w:r>
        <w:t xml:space="preserve"> </w:t>
      </w:r>
    </w:p>
    <w:p w14:paraId="1D7C12B3" w14:textId="77777777" w:rsidR="008B686A" w:rsidRDefault="008B686A" w:rsidP="008B686A">
      <w:pPr>
        <w:pStyle w:val="StandardWeb"/>
      </w:pPr>
      <w:r>
        <w:t>1.) Du schönstes Gotteskind,</w:t>
      </w:r>
      <w:r>
        <w:br/>
        <w:t>Das in der Krippe lieget,</w:t>
      </w:r>
      <w:r>
        <w:br/>
        <w:t>In dem Gott selber sich</w:t>
      </w:r>
      <w:r>
        <w:br/>
        <w:t>Von Ewigkeit vergnüget,</w:t>
      </w:r>
      <w:r>
        <w:br/>
        <w:t>Du wirst geschenket mir,</w:t>
      </w:r>
      <w:r>
        <w:br/>
        <w:t>O wundergroße Gnad‘!</w:t>
      </w:r>
      <w:r>
        <w:br/>
        <w:t>Der Vater schenkt mir so</w:t>
      </w:r>
      <w:r>
        <w:br/>
        <w:t>Das Liebste, das er hat.</w:t>
      </w:r>
    </w:p>
    <w:p w14:paraId="3BE6203D" w14:textId="77777777" w:rsidR="008B686A" w:rsidRDefault="008B686A" w:rsidP="008B686A">
      <w:pPr>
        <w:pStyle w:val="StandardWeb"/>
      </w:pPr>
      <w:r>
        <w:t>2.) Ich wurde Gottes Feind,</w:t>
      </w:r>
      <w:r>
        <w:br/>
        <w:t>Ein Höllenkind, geboren,</w:t>
      </w:r>
      <w:r>
        <w:br/>
        <w:t>Die Gnade war verscherzt,</w:t>
      </w:r>
      <w:r>
        <w:br/>
        <w:t>Und meine Seel‘ verloren,</w:t>
      </w:r>
      <w:r>
        <w:br/>
        <w:t>Doch Gott vergisst der Sünd‘</w:t>
      </w:r>
      <w:r>
        <w:br/>
        <w:t>Und mir sein Herze gibt</w:t>
      </w:r>
      <w:r>
        <w:br/>
        <w:t>In dir, du Himmelskind:</w:t>
      </w:r>
      <w:r>
        <w:br/>
        <w:t>Also hat Gott geliebt!</w:t>
      </w:r>
    </w:p>
    <w:p w14:paraId="066F9B61" w14:textId="77777777" w:rsidR="008B686A" w:rsidRDefault="008B686A" w:rsidP="008B686A">
      <w:pPr>
        <w:pStyle w:val="StandardWeb"/>
      </w:pPr>
      <w:r>
        <w:t>3.) Ich lief verirret hin</w:t>
      </w:r>
      <w:r>
        <w:br/>
        <w:t>Durch Sündenlust verblendet</w:t>
      </w:r>
      <w:r>
        <w:br/>
        <w:t>Auf jenem breiten Weg,</w:t>
      </w:r>
      <w:r>
        <w:br/>
        <w:t>Der ins Verderben endet,</w:t>
      </w:r>
      <w:r>
        <w:br/>
        <w:t>Da schickt‘ Gott seinen Sohn,</w:t>
      </w:r>
      <w:r>
        <w:br/>
        <w:t>Weil ihm sein Herze brach,</w:t>
      </w:r>
      <w:r>
        <w:br/>
        <w:t>Aus unverdienter Treu</w:t>
      </w:r>
      <w:r>
        <w:br/>
        <w:t>Mir armem Schäflein nach.</w:t>
      </w:r>
    </w:p>
    <w:p w14:paraId="02A89C34" w14:textId="77777777" w:rsidR="008B686A" w:rsidRDefault="008B686A" w:rsidP="008B686A">
      <w:pPr>
        <w:pStyle w:val="StandardWeb"/>
      </w:pPr>
      <w:r>
        <w:t>4.) Das schöne Gottesbild</w:t>
      </w:r>
      <w:r>
        <w:br/>
        <w:t>Der Unschuld war verdorben,</w:t>
      </w:r>
      <w:r>
        <w:br/>
        <w:t>Ich war ein Sündenaas</w:t>
      </w:r>
      <w:r>
        <w:br/>
        <w:t>An Tugenden erstorben.</w:t>
      </w:r>
      <w:r>
        <w:br/>
        <w:t>Mein Kind, du Gottesbild,</w:t>
      </w:r>
      <w:r>
        <w:br/>
        <w:t>Präg dich ins Herz mir ein,</w:t>
      </w:r>
      <w:r>
        <w:br/>
        <w:t>Dies ist nur Heiligkeit,</w:t>
      </w:r>
      <w:r>
        <w:br/>
        <w:t>In dich verbildet sein!</w:t>
      </w:r>
    </w:p>
    <w:p w14:paraId="197D20B4" w14:textId="77777777" w:rsidR="008B686A" w:rsidRDefault="008B686A" w:rsidP="008B686A">
      <w:pPr>
        <w:pStyle w:val="StandardWeb"/>
      </w:pPr>
      <w:r>
        <w:t>5.) Es war das Paradies</w:t>
      </w:r>
      <w:r>
        <w:br/>
        <w:t>In meinem Grund verblichen,</w:t>
      </w:r>
      <w:r>
        <w:br/>
        <w:t>Ich lebt‘ in Angst und Pein,</w:t>
      </w:r>
      <w:r>
        <w:br/>
        <w:t>Der Friede war gewichen.</w:t>
      </w:r>
      <w:r>
        <w:br/>
        <w:t>Doch deine Kreuzgeburt,</w:t>
      </w:r>
      <w:r>
        <w:br/>
        <w:t>Du Paradieseskind,</w:t>
      </w:r>
      <w:r>
        <w:br/>
        <w:t>Macht, dass ich Gottes Reich</w:t>
      </w:r>
      <w:r>
        <w:br/>
        <w:t>Im Geiste wieder find‘.</w:t>
      </w:r>
    </w:p>
    <w:p w14:paraId="705C5A81" w14:textId="77777777" w:rsidR="008B686A" w:rsidRDefault="008B686A" w:rsidP="008B686A">
      <w:pPr>
        <w:pStyle w:val="StandardWeb"/>
      </w:pPr>
      <w:r>
        <w:t>6.) Gott war mir fremd und fern</w:t>
      </w:r>
      <w:r>
        <w:br/>
        <w:t>Mit seinem Liebeleben,</w:t>
      </w:r>
      <w:r>
        <w:br/>
        <w:t>Mein Herze war der Welt</w:t>
      </w:r>
      <w:r>
        <w:br/>
        <w:t>Und Kreatur ergeben.</w:t>
      </w:r>
      <w:r>
        <w:br/>
        <w:t>In dir, Immanuel,</w:t>
      </w:r>
      <w:r>
        <w:br/>
        <w:t>Wird Gott und Mensch gemein,</w:t>
      </w:r>
      <w:r>
        <w:br/>
        <w:t>In dir soll nun mein Herz</w:t>
      </w:r>
      <w:r>
        <w:br/>
        <w:t>Mit Gott vereinigt sein.</w:t>
      </w:r>
    </w:p>
    <w:p w14:paraId="2208F1CA" w14:textId="77777777" w:rsidR="008B686A" w:rsidRDefault="008B686A" w:rsidP="008B686A">
      <w:pPr>
        <w:pStyle w:val="StandardWeb"/>
      </w:pPr>
      <w:r>
        <w:t>7.) Gedenk doch, meine Seel‘,</w:t>
      </w:r>
      <w:r>
        <w:br/>
        <w:t>Also hat Gott geliebet,</w:t>
      </w:r>
      <w:r>
        <w:br/>
        <w:t>Dass er den einigen</w:t>
      </w:r>
      <w:r>
        <w:br/>
        <w:t>Und liebsten Sohn dir gibet!</w:t>
      </w:r>
      <w:r>
        <w:br/>
        <w:t>Du große Gottesgab‘,</w:t>
      </w:r>
      <w:r>
        <w:br/>
        <w:t>Der Liebe Pfand und Band,</w:t>
      </w:r>
      <w:r>
        <w:br/>
        <w:t>Ich nehm‘ dich willig an</w:t>
      </w:r>
      <w:r>
        <w:br/>
        <w:t>Aus deines Vaters Hand.</w:t>
      </w:r>
    </w:p>
    <w:p w14:paraId="4C308DA7" w14:textId="77777777" w:rsidR="008B686A" w:rsidRDefault="008B686A" w:rsidP="008B686A">
      <w:pPr>
        <w:pStyle w:val="StandardWeb"/>
      </w:pPr>
      <w:r>
        <w:t>8.) Ich bück‘ zur Krippe mich,</w:t>
      </w:r>
      <w:r>
        <w:br/>
        <w:t>Dich innigst zu umfassen,</w:t>
      </w:r>
      <w:r>
        <w:br/>
        <w:t>Ich will die Kreatur</w:t>
      </w:r>
      <w:r>
        <w:br/>
        <w:t>Und alles willig lassen.</w:t>
      </w:r>
      <w:r>
        <w:br/>
        <w:t>Du teure Perle du,</w:t>
      </w:r>
      <w:r>
        <w:br/>
        <w:t>Wer dich erkennt und liebt,</w:t>
      </w:r>
      <w:r>
        <w:br/>
        <w:t>Sich selbst und was er hat,</w:t>
      </w:r>
      <w:r>
        <w:br/>
        <w:t>Für dieses Kleinod gibt.</w:t>
      </w:r>
    </w:p>
    <w:p w14:paraId="7DB70D24" w14:textId="77777777" w:rsidR="008B686A" w:rsidRDefault="008B686A" w:rsidP="008B686A">
      <w:pPr>
        <w:pStyle w:val="StandardWeb"/>
      </w:pPr>
      <w:r>
        <w:t>9.) So komm denn, süßes Kind,</w:t>
      </w:r>
      <w:r>
        <w:br/>
        <w:t>Du Heiland meiner Seelen!</w:t>
      </w:r>
      <w:r>
        <w:br/>
        <w:t>Ich will mich ewig dir</w:t>
      </w:r>
      <w:r>
        <w:br/>
        <w:t>Verbinden und vermählen.</w:t>
      </w:r>
      <w:r>
        <w:br/>
        <w:t>Da nimm mein Herz dir hin</w:t>
      </w:r>
      <w:r>
        <w:br/>
        <w:t>Und gib dein Herze mir,</w:t>
      </w:r>
      <w:r>
        <w:br/>
        <w:t>Dass meine Liebe sich</w:t>
      </w:r>
      <w:r>
        <w:br/>
        <w:t>In deiner Lieb‘ verlier‘!</w:t>
      </w:r>
    </w:p>
    <w:p w14:paraId="7280173C" w14:textId="77777777" w:rsidR="008B686A" w:rsidRDefault="008B686A" w:rsidP="008B686A">
      <w:pPr>
        <w:pStyle w:val="StandardWeb"/>
      </w:pPr>
      <w:r>
        <w:t>10.) Ich weiß, du Gotteskind,</w:t>
      </w:r>
      <w:r>
        <w:br/>
        <w:t>Du willst im Stalle liegen,</w:t>
      </w:r>
      <w:r>
        <w:br/>
        <w:t>Die Hoheit muss hinaus</w:t>
      </w:r>
      <w:r>
        <w:br/>
        <w:t>Und alles Weltvergnügen.</w:t>
      </w:r>
      <w:r>
        <w:br/>
        <w:t>Ein arm‘, geringes Herz,</w:t>
      </w:r>
      <w:r>
        <w:br/>
        <w:t>Das ausgeleert und klein,</w:t>
      </w:r>
      <w:r>
        <w:br/>
        <w:t>Soll deine Krippe nur</w:t>
      </w:r>
      <w:r>
        <w:br/>
        <w:t>Und ew’ge Wohnung sein.</w:t>
      </w:r>
    </w:p>
    <w:p w14:paraId="37084E0F" w14:textId="77777777" w:rsidR="008B686A" w:rsidRDefault="008B686A" w:rsidP="008B686A">
      <w:pPr>
        <w:pStyle w:val="StandardWeb"/>
      </w:pPr>
      <w:r>
        <w:t>11.) Bereite mich denn selbst,</w:t>
      </w:r>
      <w:r>
        <w:br/>
        <w:t>Und mach mich auch zum Kinde,</w:t>
      </w:r>
      <w:r>
        <w:br/>
        <w:t>Dass ich im Herzen dich</w:t>
      </w:r>
      <w:r>
        <w:br/>
        <w:t>Und ew’ges Leben finde.</w:t>
      </w:r>
      <w:r>
        <w:br/>
        <w:t>Mach in dem Stall allhier</w:t>
      </w:r>
      <w:r>
        <w:br/>
        <w:t>Mich deiner Kindheit gleich,</w:t>
      </w:r>
      <w:r>
        <w:br/>
        <w:t>Bis ich einst, wie ein Kind,</w:t>
      </w:r>
      <w:r>
        <w:br/>
        <w:t>Erlang‘ dein Himmelreich!</w:t>
      </w:r>
    </w:p>
    <w:p w14:paraId="5C05AB7D" w14:textId="77777777" w:rsidR="008B686A" w:rsidRDefault="008B686A" w:rsidP="008B686A">
      <w:pPr>
        <w:pStyle w:val="berschrift1"/>
      </w:pPr>
      <w:r>
        <w:rPr>
          <w:rStyle w:val="screen-reader-text"/>
        </w:rPr>
        <w:t>Du, unser Licht und Leben</w:t>
      </w:r>
      <w:r>
        <w:t xml:space="preserve"> </w:t>
      </w:r>
    </w:p>
    <w:p w14:paraId="6090B658" w14:textId="77777777" w:rsidR="008B686A" w:rsidRDefault="008B686A" w:rsidP="008B686A">
      <w:pPr>
        <w:pStyle w:val="StandardWeb"/>
      </w:pPr>
      <w:r>
        <w:t>1.) Du, unser Licht und Leben,</w:t>
      </w:r>
      <w:r>
        <w:br/>
        <w:t>O Jesus Jehova,</w:t>
      </w:r>
      <w:r>
        <w:br/>
        <w:t>Der uns zum Heil gegeben</w:t>
      </w:r>
      <w:r>
        <w:br/>
        <w:t>Und worden innigst nah.</w:t>
      </w:r>
      <w:r>
        <w:br/>
        <w:t>Herr, deine Liebestreu,</w:t>
      </w:r>
      <w:r>
        <w:br/>
        <w:t>Die uns im Geist begegnet,</w:t>
      </w:r>
      <w:r>
        <w:br/>
        <w:t>Uns duldet, lockt und segnet,</w:t>
      </w:r>
      <w:r>
        <w:br/>
        <w:t>Ist alle Morgen neu.</w:t>
      </w:r>
    </w:p>
    <w:p w14:paraId="2AB0494D" w14:textId="77777777" w:rsidR="008B686A" w:rsidRDefault="008B686A" w:rsidP="008B686A">
      <w:pPr>
        <w:pStyle w:val="StandardWeb"/>
      </w:pPr>
      <w:r>
        <w:t>2. ) In dir muss man sich freuen,</w:t>
      </w:r>
      <w:r>
        <w:br/>
        <w:t>Sooft man dein gedenkt,</w:t>
      </w:r>
      <w:r>
        <w:br/>
        <w:t>Dir beuget sich von neuen</w:t>
      </w:r>
      <w:r>
        <w:br/>
        <w:t>Das Herz und sich verschenkt.</w:t>
      </w:r>
      <w:r>
        <w:br/>
        <w:t>Du wonnevolles Gut,</w:t>
      </w:r>
      <w:r>
        <w:br/>
        <w:t>Bei dir im Geiste leben,</w:t>
      </w:r>
      <w:r>
        <w:br/>
        <w:t>In deinem Lichte schweben,</w:t>
      </w:r>
      <w:r>
        <w:br/>
        <w:t>So lebet Herz und Mut.</w:t>
      </w:r>
    </w:p>
    <w:p w14:paraId="47F8E810" w14:textId="77777777" w:rsidR="008B686A" w:rsidRDefault="008B686A" w:rsidP="008B686A">
      <w:pPr>
        <w:pStyle w:val="StandardWeb"/>
      </w:pPr>
      <w:r>
        <w:t>3.) Du hast dich eingeleibet</w:t>
      </w:r>
      <w:r>
        <w:br/>
        <w:t>In unsre Menschheit gar,</w:t>
      </w:r>
      <w:r>
        <w:br/>
        <w:t>Und wer sich dir verschreibet,</w:t>
      </w:r>
      <w:r>
        <w:br/>
        <w:t>Dem wirst du offenbar.</w:t>
      </w:r>
      <w:r>
        <w:br/>
        <w:t>Du nimmst die Sünder an,</w:t>
      </w:r>
      <w:r>
        <w:br/>
        <w:t>Der Strom aus Gottes Throne</w:t>
      </w:r>
      <w:r>
        <w:br/>
        <w:t>Ist uns in dir, dem Sohne,</w:t>
      </w:r>
      <w:r>
        <w:br/>
        <w:t>Zum Leben aufgetan.</w:t>
      </w:r>
    </w:p>
    <w:p w14:paraId="32EB8687" w14:textId="77777777" w:rsidR="008B686A" w:rsidRDefault="008B686A" w:rsidP="008B686A">
      <w:pPr>
        <w:pStyle w:val="StandardWeb"/>
      </w:pPr>
      <w:r>
        <w:t>4.) Strom reiner Himmelskräften,</w:t>
      </w:r>
      <w:r>
        <w:br/>
        <w:t>Voll Gnade, Lieb und Ruh,</w:t>
      </w:r>
      <w:r>
        <w:br/>
        <w:t>Du dringst mit Lebenssäften</w:t>
      </w:r>
      <w:r>
        <w:br/>
        <w:t>Auf unser Innres zu.</w:t>
      </w:r>
      <w:r>
        <w:br/>
        <w:t>Du sanftes Brünnelein,</w:t>
      </w:r>
      <w:r>
        <w:br/>
        <w:t>Das uns im Herzen quillet,</w:t>
      </w:r>
      <w:r>
        <w:br/>
        <w:t>Heilt, heiliget und stillet,</w:t>
      </w:r>
      <w:r>
        <w:br/>
        <w:t>Ach, nimm mich gänzlich ein!</w:t>
      </w:r>
    </w:p>
    <w:p w14:paraId="1094C548" w14:textId="77777777" w:rsidR="008B686A" w:rsidRDefault="008B686A" w:rsidP="008B686A">
      <w:pPr>
        <w:pStyle w:val="StandardWeb"/>
      </w:pPr>
      <w:r>
        <w:t>5.) Du Brunn des Lichts und Lebens,</w:t>
      </w:r>
      <w:r>
        <w:br/>
        <w:t>So offen, voll und nah,</w:t>
      </w:r>
      <w:r>
        <w:br/>
        <w:t>Kein Sünder sucht vergebens,</w:t>
      </w:r>
      <w:r>
        <w:br/>
        <w:t>Sucht er, so bist du da.</w:t>
      </w:r>
      <w:r>
        <w:br/>
        <w:t>Du bist schon da und suchst,</w:t>
      </w:r>
      <w:r>
        <w:br/>
        <w:t>Eh wir ans Suchen denken,</w:t>
      </w:r>
      <w:r>
        <w:br/>
        <w:t>Wir sehn es nach dem Kränken,</w:t>
      </w:r>
      <w:r>
        <w:br/>
        <w:t>Wie gnädig du uns trugst.</w:t>
      </w:r>
    </w:p>
    <w:p w14:paraId="366125A3" w14:textId="77777777" w:rsidR="008B686A" w:rsidRDefault="008B686A" w:rsidP="008B686A">
      <w:pPr>
        <w:pStyle w:val="StandardWeb"/>
      </w:pPr>
      <w:r>
        <w:t>6.) Oft läuft die Seel ins Wilde</w:t>
      </w:r>
      <w:r>
        <w:br/>
        <w:t>Und sucht den Brunnen weit,</w:t>
      </w:r>
      <w:r>
        <w:br/>
        <w:t>Verschmacht’t beim leeren Bilde</w:t>
      </w:r>
      <w:r>
        <w:br/>
        <w:t>Auf einer magern Heid.</w:t>
      </w:r>
      <w:r>
        <w:br/>
        <w:t>Hinein, hinein, mein Herz!</w:t>
      </w:r>
      <w:r>
        <w:br/>
        <w:t>Merk, wie man da dir winke</w:t>
      </w:r>
      <w:r>
        <w:br/>
        <w:t>Und ruft: Komm her und trinke!</w:t>
      </w:r>
      <w:r>
        <w:br/>
        <w:t>So lindert all dein Schmerz.</w:t>
      </w:r>
    </w:p>
    <w:p w14:paraId="47EDA6D2" w14:textId="77777777" w:rsidR="008B686A" w:rsidRDefault="008B686A" w:rsidP="008B686A">
      <w:pPr>
        <w:pStyle w:val="StandardWeb"/>
      </w:pPr>
      <w:r>
        <w:t>7.) Was such ich sonst auf Erden,</w:t>
      </w:r>
      <w:r>
        <w:br/>
        <w:t>Was seh ich mich herum?</w:t>
      </w:r>
      <w:r>
        <w:br/>
        <w:t>Du willst mir alles werden,</w:t>
      </w:r>
      <w:r>
        <w:br/>
        <w:t>Du rufest immer: Komm!</w:t>
      </w:r>
      <w:r>
        <w:br/>
        <w:t>Mein Vorwurf und mein Schatz,</w:t>
      </w:r>
      <w:r>
        <w:br/>
        <w:t>Nimm hin die ganze Liebe,</w:t>
      </w:r>
      <w:r>
        <w:br/>
        <w:t>Zieh mich durch deine Triebe,</w:t>
      </w:r>
      <w:r>
        <w:br/>
        <w:t>Erfüll des Herzens Platz!</w:t>
      </w:r>
    </w:p>
    <w:p w14:paraId="0325A082" w14:textId="77777777" w:rsidR="008B686A" w:rsidRDefault="008B686A" w:rsidP="008B686A">
      <w:pPr>
        <w:pStyle w:val="StandardWeb"/>
      </w:pPr>
      <w:r>
        <w:t>8.) Nun, nun, hier bleib ich liegen</w:t>
      </w:r>
      <w:r>
        <w:br/>
        <w:t>Bei meinem Brünnelein.</w:t>
      </w:r>
      <w:r>
        <w:br/>
        <w:t>Kein Leben, kein Vergnügen</w:t>
      </w:r>
      <w:r>
        <w:br/>
        <w:t>Nehm ich von außen ein.</w:t>
      </w:r>
      <w:r>
        <w:br/>
        <w:t>Hier lieg ich leer und matt,</w:t>
      </w:r>
      <w:r>
        <w:br/>
        <w:t>Hier lieg ich offen, stille</w:t>
      </w:r>
      <w:r>
        <w:br/>
        <w:t>Bei dir, du offne Fülle.</w:t>
      </w:r>
      <w:r>
        <w:br/>
        <w:t>Gib dich, so bin ich satt!</w:t>
      </w:r>
    </w:p>
    <w:p w14:paraId="558B4303" w14:textId="77777777" w:rsidR="008B686A" w:rsidRDefault="008B686A" w:rsidP="008B686A">
      <w:pPr>
        <w:pStyle w:val="StandardWeb"/>
      </w:pPr>
      <w:r>
        <w:t>9.) So abgespänt, so kindlich,</w:t>
      </w:r>
      <w:r>
        <w:br/>
        <w:t>So innig muss ich sein,</w:t>
      </w:r>
      <w:r>
        <w:br/>
        <w:t>So flößest du mir stündlich</w:t>
      </w:r>
      <w:r>
        <w:br/>
        <w:t>Dein Jesusleben ein,</w:t>
      </w:r>
      <w:r>
        <w:br/>
        <w:t>Durchsüßest meinen Sinn,</w:t>
      </w:r>
      <w:r>
        <w:br/>
        <w:t>Durchsänftigest mein Wesen,</w:t>
      </w:r>
      <w:r>
        <w:br/>
        <w:t>Bis ich in dir genesen</w:t>
      </w:r>
      <w:r>
        <w:br/>
        <w:t>Und ganz verwandelt bin.</w:t>
      </w:r>
    </w:p>
    <w:p w14:paraId="4CE9946E" w14:textId="77777777" w:rsidR="008B686A" w:rsidRDefault="008B686A" w:rsidP="008B686A">
      <w:pPr>
        <w:pStyle w:val="berschrift1"/>
      </w:pPr>
      <w:r>
        <w:rPr>
          <w:rStyle w:val="screen-reader-text"/>
        </w:rPr>
        <w:t>Freue dich, du Kinderorden</w:t>
      </w:r>
      <w:r>
        <w:t xml:space="preserve"> </w:t>
      </w:r>
    </w:p>
    <w:p w14:paraId="37F02F15" w14:textId="77777777" w:rsidR="008B686A" w:rsidRDefault="008B686A" w:rsidP="008B686A">
      <w:pPr>
        <w:pStyle w:val="StandardWeb"/>
      </w:pPr>
      <w:r>
        <w:t>1.) Freue dich, du Kinderorden,</w:t>
      </w:r>
      <w:r>
        <w:br/>
        <w:t>Gott ist selbst ein Kindlein worden.</w:t>
      </w:r>
      <w:r>
        <w:br/>
        <w:t>Also hat euch Gott geliebt!</w:t>
      </w:r>
      <w:r>
        <w:br/>
        <w:t>Schaut dies Gottkind in der Wiegen</w:t>
      </w:r>
      <w:r>
        <w:br/>
        <w:t>Nackt und arm und weinend liegen:</w:t>
      </w:r>
      <w:r>
        <w:br/>
        <w:t>Eure Sünd‘ ihn so betrübt.</w:t>
      </w:r>
    </w:p>
    <w:p w14:paraId="144AFA6B" w14:textId="77777777" w:rsidR="008B686A" w:rsidRDefault="008B686A" w:rsidP="008B686A">
      <w:pPr>
        <w:pStyle w:val="StandardWeb"/>
      </w:pPr>
      <w:r>
        <w:t>2.) Euretwegen lässt er fahren</w:t>
      </w:r>
      <w:r>
        <w:br/>
        <w:t>Himmel und der Himmel Scharen,</w:t>
      </w:r>
      <w:r>
        <w:br/>
        <w:t>Dass er euch möcht‘ kommen nach.</w:t>
      </w:r>
      <w:r>
        <w:br/>
        <w:t>Kinder! Sucht dies Kind auf Erden,</w:t>
      </w:r>
      <w:r>
        <w:br/>
        <w:t>Dass ihr möget Engel werden,</w:t>
      </w:r>
      <w:r>
        <w:br/>
        <w:t>Die ihm singen Gloria.</w:t>
      </w:r>
    </w:p>
    <w:p w14:paraId="1B75A0C8" w14:textId="77777777" w:rsidR="008B686A" w:rsidRDefault="008B686A" w:rsidP="008B686A">
      <w:pPr>
        <w:pStyle w:val="StandardWeb"/>
      </w:pPr>
      <w:r>
        <w:t>3.) Kommt, liebt dann den Heiland wieder,</w:t>
      </w:r>
      <w:r>
        <w:br/>
        <w:t>Werft euch mit zur Krippen nieder,</w:t>
      </w:r>
      <w:r>
        <w:br/>
        <w:t>Gebt ihm Herz und Alles ein:</w:t>
      </w:r>
      <w:r>
        <w:br/>
        <w:t>Seine Unschuld, seine Tugend</w:t>
      </w:r>
      <w:r>
        <w:br/>
        <w:t>Sei ein Spiegel eurer Jugend.</w:t>
      </w:r>
      <w:r>
        <w:br/>
        <w:t>Freuet euch in ihm allein!</w:t>
      </w:r>
    </w:p>
    <w:p w14:paraId="0AA5DE31" w14:textId="77777777" w:rsidR="008B686A" w:rsidRDefault="008B686A" w:rsidP="008B686A">
      <w:pPr>
        <w:pStyle w:val="StandardWeb"/>
      </w:pPr>
      <w:r>
        <w:t>4.) Er wird euch weit mehr ergötzen,</w:t>
      </w:r>
      <w:r>
        <w:br/>
        <w:t>Als die Welt mit ihren Schätzen,</w:t>
      </w:r>
      <w:r>
        <w:br/>
        <w:t>Die so bald, so bald vergehn:</w:t>
      </w:r>
      <w:r>
        <w:br/>
        <w:t>Jesum lieben, Jesum loben,</w:t>
      </w:r>
      <w:r>
        <w:br/>
        <w:t>Jesum schauen hier und droben,</w:t>
      </w:r>
      <w:r>
        <w:br/>
        <w:t>Diese Freude wird bestehn.</w:t>
      </w:r>
    </w:p>
    <w:p w14:paraId="1849C6DC" w14:textId="77777777" w:rsidR="008B686A" w:rsidRDefault="008B686A" w:rsidP="008B686A">
      <w:pPr>
        <w:pStyle w:val="StandardWeb"/>
      </w:pPr>
      <w:r>
        <w:t>5.) Nun, ich will die Welt verlassen</w:t>
      </w:r>
      <w:r>
        <w:br/>
        <w:t>Und dich, Himmelskind, umfassen,</w:t>
      </w:r>
      <w:r>
        <w:br/>
        <w:t>Das sich gern den Kindern gibt:</w:t>
      </w:r>
      <w:r>
        <w:br/>
        <w:t>Jesu, komm, mein Herz ist deine,</w:t>
      </w:r>
      <w:r>
        <w:br/>
        <w:t>Mach es still, gebeugt und reine.</w:t>
      </w:r>
      <w:r>
        <w:br/>
        <w:t>Mach‘, dass es dich ewig liebt!</w:t>
      </w:r>
    </w:p>
    <w:p w14:paraId="615E9D38" w14:textId="77777777" w:rsidR="008B686A" w:rsidRDefault="008B686A" w:rsidP="008B686A">
      <w:pPr>
        <w:pStyle w:val="StandardWeb"/>
      </w:pPr>
      <w:r>
        <w:t>6.) Komm, o Jesu, Heil der Sünder!</w:t>
      </w:r>
      <w:r>
        <w:br/>
        <w:t>Lass, o Jesu, Freund der Kinder!</w:t>
      </w:r>
      <w:r>
        <w:br/>
        <w:t>Herz und Mund dein Lob erschall’n:</w:t>
      </w:r>
      <w:r>
        <w:br/>
        <w:t>Ehr‘ sei Gott im höchsten Throne,</w:t>
      </w:r>
      <w:r>
        <w:br/>
        <w:t>Fried‘ bei uns auf Erden wohne</w:t>
      </w:r>
      <w:r>
        <w:br/>
        <w:t>Und in uns sein Wohlgefall’n!</w:t>
      </w:r>
    </w:p>
    <w:p w14:paraId="125264CF" w14:textId="77777777" w:rsidR="008B686A" w:rsidRDefault="008B686A" w:rsidP="008B686A">
      <w:pPr>
        <w:pStyle w:val="berschrift1"/>
      </w:pPr>
      <w:r>
        <w:rPr>
          <w:rStyle w:val="screen-reader-text"/>
        </w:rPr>
        <w:t>Für dich sei ganz mein Herz und Leben</w:t>
      </w:r>
      <w:r>
        <w:t xml:space="preserve"> </w:t>
      </w:r>
    </w:p>
    <w:p w14:paraId="7DF2027B" w14:textId="77777777" w:rsidR="008B686A" w:rsidRDefault="008B686A" w:rsidP="008B686A">
      <w:pPr>
        <w:pStyle w:val="StandardWeb"/>
      </w:pPr>
      <w:r>
        <w:t>1.) Für dich sei ganz mein Herz und Leben,</w:t>
      </w:r>
      <w:r>
        <w:br/>
        <w:t>Mein süßer Gott und all mein Gut!</w:t>
      </w:r>
      <w:r>
        <w:br/>
        <w:t>Für dich hast du mir’s nur gegeben,</w:t>
      </w:r>
      <w:r>
        <w:br/>
        <w:t>In dir es nur und selig ruht.</w:t>
      </w:r>
      <w:r>
        <w:br/>
        <w:t>Hersteller meines schweren Falles,</w:t>
      </w:r>
      <w:r>
        <w:br/>
        <w:t>Für dich sei ewig Herz und alles!</w:t>
      </w:r>
    </w:p>
    <w:p w14:paraId="48562C1C" w14:textId="77777777" w:rsidR="008B686A" w:rsidRDefault="008B686A" w:rsidP="008B686A">
      <w:pPr>
        <w:pStyle w:val="StandardWeb"/>
      </w:pPr>
      <w:r>
        <w:t>2.) Ich liebt und lebte recht im Zwange,</w:t>
      </w:r>
      <w:r>
        <w:br/>
        <w:t>Wie ich mir lebte ohne dich.</w:t>
      </w:r>
      <w:r>
        <w:br/>
        <w:t>Ich wollte dich nicht, ach so lange.</w:t>
      </w:r>
      <w:r>
        <w:br/>
        <w:t>Doch liebtest du und suchtest mich,</w:t>
      </w:r>
      <w:r>
        <w:br/>
        <w:t>Mich böses Kind aus bösem Samen,</w:t>
      </w:r>
      <w:r>
        <w:br/>
        <w:t>Im hohen, holden Jesusnamen.</w:t>
      </w:r>
    </w:p>
    <w:p w14:paraId="2CE6F8BA" w14:textId="77777777" w:rsidR="008B686A" w:rsidRDefault="008B686A" w:rsidP="008B686A">
      <w:pPr>
        <w:pStyle w:val="StandardWeb"/>
      </w:pPr>
      <w:r>
        <w:t>3.) Dein’s Vaterherzens tiefste Triebe</w:t>
      </w:r>
      <w:r>
        <w:br/>
        <w:t>In diesem Namen öffnen sich.</w:t>
      </w:r>
      <w:r>
        <w:br/>
        <w:t>Ein Brunn‘ der Freude, Fried‘ und Liebe,</w:t>
      </w:r>
      <w:r>
        <w:br/>
        <w:t>Quillt nun so nah, so mildiglich.</w:t>
      </w:r>
      <w:r>
        <w:br/>
        <w:t>Mein Gott, wenn’s doch der Sünder wüsste!</w:t>
      </w:r>
      <w:r>
        <w:br/>
        <w:t>Sein Herz alsbald dich lieben müsste.</w:t>
      </w:r>
    </w:p>
    <w:p w14:paraId="33E0C725" w14:textId="77777777" w:rsidR="008B686A" w:rsidRDefault="008B686A" w:rsidP="008B686A">
      <w:pPr>
        <w:pStyle w:val="StandardWeb"/>
      </w:pPr>
      <w:r>
        <w:t>4.) Ich bete an die Macht der Liebe,</w:t>
      </w:r>
      <w:r>
        <w:br/>
        <w:t>Die sich in Jesu offenbart.</w:t>
      </w:r>
      <w:r>
        <w:br/>
        <w:t>Ich geb mich hin dem freien Triebe,</w:t>
      </w:r>
      <w:r>
        <w:br/>
        <w:t>Wodurch ich Wurm geliebet ward.</w:t>
      </w:r>
      <w:r>
        <w:br/>
        <w:t>Ich will, anstatt an mich zu denken,</w:t>
      </w:r>
      <w:r>
        <w:br/>
        <w:t>In’s Meer der Liebe mich versenken.</w:t>
      </w:r>
    </w:p>
    <w:p w14:paraId="5144AC89" w14:textId="77777777" w:rsidR="008B686A" w:rsidRDefault="008B686A" w:rsidP="008B686A">
      <w:pPr>
        <w:pStyle w:val="StandardWeb"/>
      </w:pPr>
      <w:r>
        <w:t>5.) Wie bist du mir so zart gewogen,</w:t>
      </w:r>
      <w:r>
        <w:br/>
        <w:t>Und wie verlangt dein Herz nach mir!</w:t>
      </w:r>
      <w:r>
        <w:br/>
        <w:t>Durch Liebe sanft und tief gezogen</w:t>
      </w:r>
      <w:r>
        <w:br/>
        <w:t>Neigt sich mein Alles auch zu dir.</w:t>
      </w:r>
      <w:r>
        <w:br/>
        <w:t>Du traute Liebe, gutes Wesen,</w:t>
      </w:r>
      <w:r>
        <w:br/>
        <w:t>Du hast mich und ich dich erlesen.</w:t>
      </w:r>
    </w:p>
    <w:p w14:paraId="529BD24B" w14:textId="77777777" w:rsidR="008B686A" w:rsidRDefault="008B686A" w:rsidP="008B686A">
      <w:pPr>
        <w:pStyle w:val="StandardWeb"/>
      </w:pPr>
      <w:r>
        <w:t>6.) Ich fühl’s, du bist’s, dich muss ich haben,</w:t>
      </w:r>
      <w:r>
        <w:br/>
        <w:t>Ich fühl’s, ich muss für dich nur sein.</w:t>
      </w:r>
      <w:r>
        <w:br/>
        <w:t>Nicht im Geschöpf, nicht in den Gaben,</w:t>
      </w:r>
      <w:r>
        <w:br/>
        <w:t>Mein Leben ist in dir allein.</w:t>
      </w:r>
      <w:r>
        <w:br/>
        <w:t>Hier ist die Ruh‘, hier ist Vergnügen,</w:t>
      </w:r>
      <w:r>
        <w:br/>
        <w:t>Drum folg ich deinen selgen Zügen.</w:t>
      </w:r>
    </w:p>
    <w:p w14:paraId="3EDF6EDF" w14:textId="77777777" w:rsidR="008B686A" w:rsidRDefault="008B686A" w:rsidP="008B686A">
      <w:pPr>
        <w:pStyle w:val="StandardWeb"/>
      </w:pPr>
      <w:r>
        <w:t>7.) Ehr sei dem hohen Jesusnamen,</w:t>
      </w:r>
      <w:r>
        <w:br/>
        <w:t>In dem der Liebe Quell entspringt,</w:t>
      </w:r>
      <w:r>
        <w:br/>
        <w:t>Von dem hier alle Bächlein kamen,</w:t>
      </w:r>
      <w:r>
        <w:br/>
        <w:t>Aus dem der Sel’gen Schar dort trinkt!</w:t>
      </w:r>
      <w:r>
        <w:br/>
        <w:t>Wie beugen sie sich ohne Ende,</w:t>
      </w:r>
      <w:r>
        <w:br/>
        <w:t>Wie falten sie die frohen Hände!</w:t>
      </w:r>
    </w:p>
    <w:p w14:paraId="1CAD42DF" w14:textId="77777777" w:rsidR="008B686A" w:rsidRDefault="008B686A" w:rsidP="008B686A">
      <w:pPr>
        <w:pStyle w:val="StandardWeb"/>
      </w:pPr>
      <w:r>
        <w:t>8.) O Jesu, dass dein Name bliebe</w:t>
      </w:r>
      <w:r>
        <w:br/>
        <w:t>Im Grunde tief gedrücket ein.</w:t>
      </w:r>
      <w:r>
        <w:br/>
        <w:t>Möcht deine süße Jesusliebe</w:t>
      </w:r>
      <w:r>
        <w:br/>
        <w:t>In Herz und Sinn gepräget sein!</w:t>
      </w:r>
      <w:r>
        <w:br/>
        <w:t>Im Wort, im Werk und allem Wesen,</w:t>
      </w:r>
      <w:r>
        <w:br/>
        <w:t>Sei Jesus und sonst nichts zu lesen!</w:t>
      </w:r>
    </w:p>
    <w:p w14:paraId="4AAC5A30" w14:textId="77777777" w:rsidR="008B686A" w:rsidRDefault="008B686A" w:rsidP="008B686A">
      <w:pPr>
        <w:pStyle w:val="berschrift1"/>
      </w:pPr>
      <w:r>
        <w:rPr>
          <w:rStyle w:val="screen-reader-text"/>
        </w:rPr>
        <w:t>Geht, ihr Streiter</w:t>
      </w:r>
      <w:r>
        <w:t xml:space="preserve"> </w:t>
      </w:r>
    </w:p>
    <w:p w14:paraId="510CB70F" w14:textId="77777777" w:rsidR="008B686A" w:rsidRDefault="008B686A" w:rsidP="008B686A">
      <w:pPr>
        <w:pStyle w:val="StandardWeb"/>
      </w:pPr>
      <w:r>
        <w:t>1. Geht, ihr Streiter,</w:t>
      </w:r>
      <w:r>
        <w:br/>
        <w:t>Immer weiter</w:t>
      </w:r>
      <w:r>
        <w:br/>
        <w:t>Durchs Verleugnen zum Genuß!</w:t>
      </w:r>
      <w:r>
        <w:br/>
        <w:t>Auserkorne,</w:t>
      </w:r>
      <w:r>
        <w:br/>
        <w:t>Hochgeborne,</w:t>
      </w:r>
      <w:r>
        <w:br/>
        <w:t>Standsgemäß man wandeln muss.</w:t>
      </w:r>
      <w:r>
        <w:br/>
        <w:t>Wenn ihr Jesu Braut wollt werden,</w:t>
      </w:r>
      <w:r>
        <w:br/>
        <w:t>Werft den Kindern dieser Erden</w:t>
      </w:r>
      <w:r>
        <w:br/>
        <w:t>Ihren armen Dreck zu Fuß!</w:t>
      </w:r>
    </w:p>
    <w:p w14:paraId="6FD794A9" w14:textId="77777777" w:rsidR="008B686A" w:rsidRDefault="008B686A" w:rsidP="008B686A">
      <w:pPr>
        <w:pStyle w:val="StandardWeb"/>
      </w:pPr>
      <w:r>
        <w:t>2. Wir verlachen</w:t>
      </w:r>
      <w:r>
        <w:br/>
        <w:t>Eure Sachen,</w:t>
      </w:r>
      <w:r>
        <w:br/>
        <w:t>Stoßen weg, was ihr begehrt;</w:t>
      </w:r>
      <w:r>
        <w:br/>
        <w:t>Euer Schönes,</w:t>
      </w:r>
      <w:r>
        <w:br/>
        <w:t>Dies und jenes,</w:t>
      </w:r>
      <w:r>
        <w:br/>
        <w:t>Achten wir nicht sehenswert;</w:t>
      </w:r>
      <w:r>
        <w:br/>
        <w:t>Euer Herrlich, Groß und Wichtig</w:t>
      </w:r>
      <w:r>
        <w:br/>
        <w:t>Ist für uns zu schlecht und nichtig;</w:t>
      </w:r>
      <w:r>
        <w:br/>
        <w:t>Euer Ballast uns beschwert.</w:t>
      </w:r>
    </w:p>
    <w:p w14:paraId="3C6F0BE9" w14:textId="77777777" w:rsidR="008B686A" w:rsidRDefault="008B686A" w:rsidP="008B686A">
      <w:pPr>
        <w:pStyle w:val="StandardWeb"/>
      </w:pPr>
      <w:r>
        <w:t>3. Geld und Güter</w:t>
      </w:r>
      <w:r>
        <w:br/>
        <w:t>Der Gemüter</w:t>
      </w:r>
      <w:r>
        <w:br/>
        <w:t>Goldne Strick‘ und Fesseln sind;</w:t>
      </w:r>
      <w:r>
        <w:br/>
        <w:t>Lobt und schmeichelt,</w:t>
      </w:r>
      <w:r>
        <w:br/>
        <w:t>Bückt und heuchelt</w:t>
      </w:r>
      <w:r>
        <w:br/>
        <w:t>Lästert auch, es ist nur Wind;</w:t>
      </w:r>
      <w:r>
        <w:br/>
        <w:t>Süßes Gift sind eure Lüste,</w:t>
      </w:r>
      <w:r>
        <w:br/>
        <w:t>Auf dem Staats- und Ehr’ngerüste</w:t>
      </w:r>
      <w:r>
        <w:br/>
        <w:t>Man nur glänzend Elend find’t.</w:t>
      </w:r>
    </w:p>
    <w:p w14:paraId="0B28AE82" w14:textId="77777777" w:rsidR="008B686A" w:rsidRDefault="008B686A" w:rsidP="008B686A">
      <w:pPr>
        <w:pStyle w:val="StandardWeb"/>
      </w:pPr>
      <w:r>
        <w:t>4. Unser Sehnen,</w:t>
      </w:r>
      <w:r>
        <w:br/>
        <w:t>Unsre Tränen</w:t>
      </w:r>
      <w:r>
        <w:br/>
        <w:t>Trösten mehr als eure Freud‘;</w:t>
      </w:r>
      <w:r>
        <w:br/>
        <w:t>Könnt’t ihr sehen</w:t>
      </w:r>
      <w:r>
        <w:br/>
        <w:t>Und verstehen</w:t>
      </w:r>
      <w:r>
        <w:br/>
        <w:t>Die verborgne Seligkeit,</w:t>
      </w:r>
      <w:r>
        <w:br/>
        <w:t>Ihr würd’t eurem Kram entlaufen</w:t>
      </w:r>
      <w:r>
        <w:br/>
        <w:t>Und mit dem verschmähten Haufen</w:t>
      </w:r>
      <w:r>
        <w:br/>
        <w:t>Wandern nackt zur Ewigkeit.</w:t>
      </w:r>
    </w:p>
    <w:p w14:paraId="58E9CAA3" w14:textId="77777777" w:rsidR="009641FB" w:rsidRDefault="009641FB" w:rsidP="009641FB">
      <w:pPr>
        <w:pStyle w:val="berschrift1"/>
      </w:pPr>
      <w:r>
        <w:rPr>
          <w:rStyle w:val="screen-reader-text"/>
        </w:rPr>
        <w:t>Gott ist gegenwärtig</w:t>
      </w:r>
      <w:r>
        <w:t xml:space="preserve"> </w:t>
      </w:r>
    </w:p>
    <w:p w14:paraId="1C0FA77C" w14:textId="77777777" w:rsidR="009641FB" w:rsidRDefault="009641FB" w:rsidP="009641FB">
      <w:pPr>
        <w:pStyle w:val="StandardWeb"/>
      </w:pPr>
      <w:r>
        <w:t>Gott ist gegenwärtig, lasset uns anbeten</w:t>
      </w:r>
      <w:r>
        <w:br/>
        <w:t>und in Ehrfurcht vor ihn treten.</w:t>
      </w:r>
      <w:r>
        <w:br/>
        <w:t>Gott ist in der Mitten. Alles in uns schweige</w:t>
      </w:r>
      <w:r>
        <w:br/>
        <w:t>und sich innigst vor ihm beuge.</w:t>
      </w:r>
      <w:r>
        <w:br/>
        <w:t>Wer ihn kennt,</w:t>
      </w:r>
      <w:r>
        <w:br/>
        <w:t>wer ihn nennt,</w:t>
      </w:r>
      <w:r>
        <w:br/>
        <w:t>schlag die Augen nieder;</w:t>
      </w:r>
      <w:r>
        <w:br/>
        <w:t>kommt, ergebt euch wieder.</w:t>
      </w:r>
    </w:p>
    <w:p w14:paraId="1F98F27A" w14:textId="77777777" w:rsidR="009641FB" w:rsidRDefault="009641FB" w:rsidP="009641FB">
      <w:pPr>
        <w:pStyle w:val="StandardWeb"/>
      </w:pPr>
      <w:r>
        <w:t>Gott ist gegenwärtig, dem die Cherubinen</w:t>
      </w:r>
      <w:r>
        <w:br/>
        <w:t>Tag und Nacht gebücket dienen.</w:t>
      </w:r>
      <w:r>
        <w:br/>
        <w:t>Heilig, heilig, heilig! singen ihm zu Ehre</w:t>
      </w:r>
      <w:r>
        <w:br/>
        <w:t>aller Engel hohe Chöre.</w:t>
      </w:r>
      <w:r>
        <w:br/>
        <w:t>Herr, vernimm</w:t>
      </w:r>
      <w:r>
        <w:br/>
        <w:t>unsre Stimm,</w:t>
      </w:r>
      <w:r>
        <w:br/>
        <w:t>da auch wir Geringen</w:t>
      </w:r>
      <w:r>
        <w:br/>
        <w:t>unsre Opfer bringen.</w:t>
      </w:r>
    </w:p>
    <w:p w14:paraId="499AEF29" w14:textId="77777777" w:rsidR="009641FB" w:rsidRDefault="009641FB" w:rsidP="009641FB">
      <w:pPr>
        <w:pStyle w:val="StandardWeb"/>
      </w:pPr>
      <w:r>
        <w:t>Wir entsagen willig allen Eitelkeiten,</w:t>
      </w:r>
      <w:r>
        <w:br/>
        <w:t>aller Erdenlust und Freuden;</w:t>
      </w:r>
      <w:r>
        <w:br/>
        <w:t>da liegt unser Wille, Seele, Leib und Leben,</w:t>
      </w:r>
      <w:r>
        <w:br/>
        <w:t>dir zum Eigentum ergeben:</w:t>
      </w:r>
      <w:r>
        <w:br/>
        <w:t>du allein</w:t>
      </w:r>
      <w:r>
        <w:br/>
        <w:t>sollst es sein,</w:t>
      </w:r>
      <w:r>
        <w:br/>
        <w:t>unser Gott und Herre,</w:t>
      </w:r>
      <w:r>
        <w:br/>
        <w:t>dir gebührt die Ehre.</w:t>
      </w:r>
    </w:p>
    <w:p w14:paraId="57D5E49D" w14:textId="77777777" w:rsidR="009641FB" w:rsidRDefault="009641FB" w:rsidP="009641FB">
      <w:pPr>
        <w:pStyle w:val="StandardWeb"/>
      </w:pPr>
      <w:r>
        <w:t>Majestätisch Wesen, möcht ich recht dich preisen</w:t>
      </w:r>
      <w:r>
        <w:br/>
        <w:t>und im Geist dir Dienst erweisen!</w:t>
      </w:r>
      <w:r>
        <w:br/>
        <w:t>Möcht ich wie die Engel immer vor dir stehen</w:t>
      </w:r>
      <w:r>
        <w:br/>
        <w:t>und dich gegenwärtig sehen!</w:t>
      </w:r>
      <w:r>
        <w:br/>
        <w:t>Laß mich dir</w:t>
      </w:r>
      <w:r>
        <w:br/>
        <w:t>für und für</w:t>
      </w:r>
      <w:r>
        <w:br/>
        <w:t>trachten zu gefallen,</w:t>
      </w:r>
      <w:r>
        <w:br/>
        <w:t>liebster Gott, in allem.</w:t>
      </w:r>
    </w:p>
    <w:p w14:paraId="43B04A61" w14:textId="77777777" w:rsidR="009641FB" w:rsidRDefault="009641FB" w:rsidP="009641FB">
      <w:pPr>
        <w:pStyle w:val="StandardWeb"/>
      </w:pPr>
      <w:r>
        <w:t>Luft, die Alles füllet, d’rinn wir immer schweben,</w:t>
      </w:r>
      <w:r>
        <w:br/>
        <w:t>aller Dinge Grund und Leben,</w:t>
      </w:r>
      <w:r>
        <w:br/>
        <w:t>Meer ohn‘ Grund und Ende, Wunder aller Wunder,</w:t>
      </w:r>
      <w:r>
        <w:br/>
        <w:t>ich senk‘ mich in dich hinunter;</w:t>
      </w:r>
      <w:r>
        <w:br/>
        <w:t>ich in dir,</w:t>
      </w:r>
      <w:r>
        <w:br/>
        <w:t>du in mir,</w:t>
      </w:r>
      <w:r>
        <w:br/>
        <w:t>laß mich ganz verschwinden,</w:t>
      </w:r>
      <w:r>
        <w:br/>
        <w:t>dich nur sehn und finden.</w:t>
      </w:r>
    </w:p>
    <w:p w14:paraId="5D2241EE" w14:textId="77777777" w:rsidR="009641FB" w:rsidRDefault="009641FB" w:rsidP="009641FB">
      <w:pPr>
        <w:pStyle w:val="StandardWeb"/>
      </w:pPr>
      <w:r>
        <w:t>Du durchdringest alles; laß dein schönstes Lichte,</w:t>
      </w:r>
      <w:r>
        <w:br/>
        <w:t>Herr, berühren mein Gesichte.</w:t>
      </w:r>
      <w:r>
        <w:br/>
        <w:t>Wie dir zarten Blumen willig sich entfalten</w:t>
      </w:r>
      <w:r>
        <w:br/>
        <w:t>und der Sonne stille halten:</w:t>
      </w:r>
      <w:r>
        <w:br/>
        <w:t>laß mich so</w:t>
      </w:r>
      <w:r>
        <w:br/>
        <w:t>still und froh</w:t>
      </w:r>
      <w:r>
        <w:br/>
        <w:t>deine Strahlen fassen</w:t>
      </w:r>
      <w:r>
        <w:br/>
        <w:t>und dich wirken lassen.</w:t>
      </w:r>
    </w:p>
    <w:p w14:paraId="0648275F" w14:textId="77777777" w:rsidR="009641FB" w:rsidRDefault="009641FB" w:rsidP="009641FB">
      <w:pPr>
        <w:pStyle w:val="StandardWeb"/>
      </w:pPr>
      <w:r>
        <w:t>Mache mich einfältig, innig, abgeschieden,</w:t>
      </w:r>
      <w:r>
        <w:br/>
        <w:t>sanft und still in deinem Frieden;</w:t>
      </w:r>
      <w:r>
        <w:br/>
        <w:t>mach mich reines Herzens, daß ich deine Klarheit</w:t>
      </w:r>
      <w:r>
        <w:br/>
        <w:t>schauen mag im Geist und Wahrheit.</w:t>
      </w:r>
      <w:r>
        <w:br/>
        <w:t>Laß mein Herz</w:t>
      </w:r>
      <w:r>
        <w:br/>
        <w:t>überwärts</w:t>
      </w:r>
      <w:r>
        <w:br/>
        <w:t>wie ein Adler schweben</w:t>
      </w:r>
      <w:r>
        <w:br/>
        <w:t>und in dir nur leben.</w:t>
      </w:r>
    </w:p>
    <w:p w14:paraId="191B2E2C" w14:textId="77777777" w:rsidR="009641FB" w:rsidRDefault="009641FB" w:rsidP="009641FB">
      <w:pPr>
        <w:pStyle w:val="StandardWeb"/>
      </w:pPr>
      <w:r>
        <w:t>Herr, komm in mir wohnen, laß mein Geist auf Erden</w:t>
      </w:r>
      <w:r>
        <w:br/>
        <w:t>dir ein Heiligtum noch werden;</w:t>
      </w:r>
      <w:r>
        <w:br/>
        <w:t>komm, du nahes Wesen, dich in mir verkläre,</w:t>
      </w:r>
      <w:r>
        <w:br/>
        <w:t>daß ich dich stets lieb und ehre.</w:t>
      </w:r>
      <w:r>
        <w:br/>
        <w:t>Wo ich geh,</w:t>
      </w:r>
      <w:r>
        <w:br/>
        <w:t>sitz und steh,</w:t>
      </w:r>
      <w:r>
        <w:br/>
        <w:t>laß mich dich erblicken</w:t>
      </w:r>
      <w:r>
        <w:br/>
        <w:t xml:space="preserve">und vor dir mich bücken. </w:t>
      </w:r>
    </w:p>
    <w:p w14:paraId="17C0D581" w14:textId="77777777" w:rsidR="009641FB" w:rsidRDefault="009641FB" w:rsidP="009641FB">
      <w:pPr>
        <w:pStyle w:val="berschrift1"/>
        <w:rPr>
          <w:szCs w:val="36"/>
        </w:rPr>
      </w:pPr>
      <w:r w:rsidRPr="009641FB">
        <w:t>Gott rufet noch. Sollt ich nicht endlich hören?</w:t>
      </w:r>
      <w:r>
        <w:t xml:space="preserve"> </w:t>
      </w:r>
    </w:p>
    <w:p w14:paraId="5BCB8702" w14:textId="77777777" w:rsidR="009641FB" w:rsidRDefault="009641FB" w:rsidP="009641FB">
      <w:pPr>
        <w:pStyle w:val="StandardWeb"/>
      </w:pPr>
      <w:r>
        <w:t>1. Gott rufet noch. Sollt ich nicht endlich hören?</w:t>
      </w:r>
      <w:r>
        <w:br/>
        <w:t>Wie laß ich mich bezaubern und betören!</w:t>
      </w:r>
      <w:r>
        <w:br/>
        <w:t>Die kurze Freud, die kurze Zeit vergeht,</w:t>
      </w:r>
      <w:r>
        <w:br/>
        <w:t>und meine Seel noch so gefährlich steht.</w:t>
      </w:r>
    </w:p>
    <w:p w14:paraId="2A074D11" w14:textId="77777777" w:rsidR="009641FB" w:rsidRDefault="009641FB" w:rsidP="009641FB">
      <w:pPr>
        <w:pStyle w:val="StandardWeb"/>
      </w:pPr>
      <w:r>
        <w:t>2. Gott rufet noch. Sollt ich nicht endlich kommen?</w:t>
      </w:r>
      <w:r>
        <w:br/>
        <w:t>Ich hab so lang die treue Stimm vernommen;</w:t>
      </w:r>
      <w:r>
        <w:br/>
        <w:t>ich wußt es wohl: ich war nicht, wie ich sollt;</w:t>
      </w:r>
      <w:r>
        <w:br/>
        <w:t>er winkte mir, ich habe nicht gewollt.</w:t>
      </w:r>
    </w:p>
    <w:p w14:paraId="752449E2" w14:textId="77777777" w:rsidR="009641FB" w:rsidRDefault="009641FB" w:rsidP="009641FB">
      <w:pPr>
        <w:pStyle w:val="StandardWeb"/>
      </w:pPr>
      <w:r>
        <w:t>3. Gott rufet noch. Wie, daß ich mich nicht gebe!</w:t>
      </w:r>
      <w:r>
        <w:br/>
        <w:t>Ich fürcht sein Joch und doch in Banden lebe.</w:t>
      </w:r>
      <w:r>
        <w:br/>
        <w:t>Ich halte Gott und meine Seele auf.</w:t>
      </w:r>
      <w:r>
        <w:br/>
        <w:t>Er ziehet mich; mein armes Herze, lauf!</w:t>
      </w:r>
    </w:p>
    <w:p w14:paraId="0C335299" w14:textId="77777777" w:rsidR="009641FB" w:rsidRDefault="009641FB" w:rsidP="009641FB">
      <w:pPr>
        <w:pStyle w:val="StandardWeb"/>
      </w:pPr>
      <w:r>
        <w:t>4. Gott rufet noch. Ob ich mein Ohr verstopfet,</w:t>
      </w:r>
      <w:r>
        <w:br/>
        <w:t>er stehet noch an meiner Tür und klopfet;</w:t>
      </w:r>
      <w:r>
        <w:br/>
        <w:t>er ist bereit, daß er mich noch empfang;</w:t>
      </w:r>
      <w:r>
        <w:br/>
        <w:t>er wartet noch auf mich. Wer weiß, wie lang?</w:t>
      </w:r>
    </w:p>
    <w:p w14:paraId="27F475D9" w14:textId="77777777" w:rsidR="009641FB" w:rsidRDefault="009641FB" w:rsidP="009641FB">
      <w:pPr>
        <w:pStyle w:val="StandardWeb"/>
      </w:pPr>
      <w:r>
        <w:t>5. Gib dich, mein Herz, gib dich nun ganz gefangen.</w:t>
      </w:r>
      <w:r>
        <w:br/>
        <w:t>Wo willst du Trost, wo willst du Ruh erlangen?</w:t>
      </w:r>
      <w:r>
        <w:br/>
        <w:t>Laß los, laß los; brich alle Band entzwei!</w:t>
      </w:r>
      <w:r>
        <w:br/>
        <w:t>Dein Geist wird sonst in Ewigkeit nicht frei.</w:t>
      </w:r>
    </w:p>
    <w:p w14:paraId="6859DD7F" w14:textId="77777777" w:rsidR="009641FB" w:rsidRDefault="009641FB" w:rsidP="009641FB">
      <w:pPr>
        <w:pStyle w:val="StandardWeb"/>
      </w:pPr>
      <w:r>
        <w:t>6. Gott locket mich; nun länger nicht verweilet!</w:t>
      </w:r>
      <w:r>
        <w:br/>
        <w:t>Gott will mich ganz; nun länger nicht geteilet!</w:t>
      </w:r>
      <w:r>
        <w:br/>
        <w:t>Fleisch, Welt, Vernunft, sag immer, was du willi,</w:t>
      </w:r>
      <w:r>
        <w:br/>
        <w:t>meins Gottes Stimm mir mehr als deine gilt.</w:t>
      </w:r>
    </w:p>
    <w:p w14:paraId="5A933EE8" w14:textId="77777777" w:rsidR="009641FB" w:rsidRDefault="009641FB" w:rsidP="009641FB">
      <w:pPr>
        <w:pStyle w:val="StandardWeb"/>
      </w:pPr>
      <w:r>
        <w:t>7. Ich folge Gott, ich will ihm ganz genügen;</w:t>
      </w:r>
      <w:r>
        <w:br/>
        <w:t>die Gnade soll im Herzen endlich Siegen.</w:t>
      </w:r>
      <w:r>
        <w:br/>
        <w:t>Ich gebe mich; Gott soll hinfort allein</w:t>
      </w:r>
      <w:r>
        <w:br/>
        <w:t>und unbedingt mein Herr und Meister sein.</w:t>
      </w:r>
    </w:p>
    <w:p w14:paraId="5DE12817" w14:textId="77777777" w:rsidR="009641FB" w:rsidRDefault="009641FB" w:rsidP="009641FB">
      <w:pPr>
        <w:pStyle w:val="StandardWeb"/>
      </w:pPr>
      <w:r>
        <w:t>8. Ach nimm mich hin, du Langmut ohne Maße;</w:t>
      </w:r>
      <w:r>
        <w:br/>
        <w:t>ergreif mich wohl, daß ich dich nie verlasse.</w:t>
      </w:r>
      <w:r>
        <w:br/>
        <w:t>Herr, rede nur, ich geb begierig acht; führ,</w:t>
      </w:r>
      <w:r>
        <w:br/>
        <w:t xml:space="preserve">wie du willst, ich bin in deiner Macht. </w:t>
      </w:r>
    </w:p>
    <w:p w14:paraId="23DBA976" w14:textId="77777777" w:rsidR="008B686A" w:rsidRDefault="008B686A" w:rsidP="008B686A">
      <w:pPr>
        <w:pStyle w:val="berschrift1"/>
      </w:pPr>
      <w:r>
        <w:rPr>
          <w:rStyle w:val="screen-reader-text"/>
        </w:rPr>
        <w:t>Groß ist unsers Gottes Güte</w:t>
      </w:r>
      <w:r>
        <w:t xml:space="preserve"> </w:t>
      </w:r>
    </w:p>
    <w:p w14:paraId="3D00D0DC" w14:textId="77777777" w:rsidR="008B686A" w:rsidRDefault="008B686A" w:rsidP="008B686A">
      <w:pPr>
        <w:pStyle w:val="StandardWeb"/>
      </w:pPr>
      <w:r>
        <w:t>1.) Groß ist unsers Gottes Güte</w:t>
      </w:r>
      <w:r>
        <w:br/>
        <w:t>Seine Treu</w:t>
      </w:r>
      <w:r>
        <w:br/>
        <w:t>Täglich neu,</w:t>
      </w:r>
      <w:r>
        <w:br/>
        <w:t>rühret mein Gemüte.</w:t>
      </w:r>
      <w:r>
        <w:br/>
        <w:t>Sende, Herr, den Geist von oben,</w:t>
      </w:r>
      <w:r>
        <w:br/>
        <w:t>Dass jetzund</w:t>
      </w:r>
      <w:r>
        <w:br/>
        <w:t>Herz und Mund</w:t>
      </w:r>
      <w:r>
        <w:br/>
        <w:t>Deine Güte loben!</w:t>
      </w:r>
    </w:p>
    <w:p w14:paraId="63595C37" w14:textId="77777777" w:rsidR="008B686A" w:rsidRDefault="008B686A" w:rsidP="008B686A">
      <w:pPr>
        <w:pStyle w:val="StandardWeb"/>
      </w:pPr>
      <w:r>
        <w:t>2.) Du hast meinem Leib gegeben</w:t>
      </w:r>
      <w:r>
        <w:br/>
        <w:t>Für und für</w:t>
      </w:r>
      <w:r>
        <w:br/>
        <w:t>Mehr als mir</w:t>
      </w:r>
      <w:r>
        <w:br/>
        <w:t>Nötig war zum Leben.</w:t>
      </w:r>
      <w:r>
        <w:br/>
        <w:t>Meine Seel mit tausend Gnaden</w:t>
      </w:r>
      <w:r>
        <w:br/>
        <w:t>Allerhand,</w:t>
      </w:r>
      <w:r>
        <w:br/>
        <w:t>Dir bekannt,</w:t>
      </w:r>
      <w:r>
        <w:br/>
        <w:t>Hast du, Herr, beladen.</w:t>
      </w:r>
    </w:p>
    <w:p w14:paraId="76339114" w14:textId="77777777" w:rsidR="008B686A" w:rsidRDefault="008B686A" w:rsidP="008B686A">
      <w:pPr>
        <w:pStyle w:val="StandardWeb"/>
      </w:pPr>
      <w:r>
        <w:t>3.) Da ich, Herr, dich noch nicht kannte</w:t>
      </w:r>
      <w:r>
        <w:br/>
        <w:t>Und in Sünd</w:t>
      </w:r>
      <w:r>
        <w:br/>
        <w:t>Tot und blind</w:t>
      </w:r>
      <w:r>
        <w:br/>
        <w:t>Dir den Rücken wandte,</w:t>
      </w:r>
      <w:r>
        <w:br/>
        <w:t>Da hast du bewahrt mein Leben</w:t>
      </w:r>
      <w:r>
        <w:br/>
        <w:t>Und mich nicht</w:t>
      </w:r>
      <w:r>
        <w:br/>
        <w:t>Dem Gericht</w:t>
      </w:r>
      <w:r>
        <w:br/>
        <w:t>Nach Verdienst ergeben.</w:t>
      </w:r>
    </w:p>
    <w:p w14:paraId="3351AA12" w14:textId="77777777" w:rsidR="008B686A" w:rsidRDefault="008B686A" w:rsidP="008B686A">
      <w:pPr>
        <w:pStyle w:val="StandardWeb"/>
      </w:pPr>
      <w:r>
        <w:t>4.) Wenn ich damals wär gestorben,</w:t>
      </w:r>
      <w:r>
        <w:br/>
        <w:t>Ach, mein Herr,</w:t>
      </w:r>
      <w:r>
        <w:br/>
        <w:t>Ewig wär</w:t>
      </w:r>
      <w:r>
        <w:br/>
        <w:t>Meine Seel verdorben.</w:t>
      </w:r>
      <w:r>
        <w:br/>
        <w:t>Du, du hast verschont in Gnaden</w:t>
      </w:r>
      <w:r>
        <w:br/>
        <w:t>Und mich gar</w:t>
      </w:r>
      <w:r>
        <w:br/>
        <w:t>Immerdar</w:t>
      </w:r>
      <w:r>
        <w:br/>
        <w:t>Nur zur Buß geladen.</w:t>
      </w:r>
    </w:p>
    <w:p w14:paraId="5EF64D7A" w14:textId="77777777" w:rsidR="008B686A" w:rsidRDefault="008B686A" w:rsidP="008B686A">
      <w:pPr>
        <w:pStyle w:val="StandardWeb"/>
      </w:pPr>
      <w:r>
        <w:t>5.) Wenn ich gleich nicht hören wollte,</w:t>
      </w:r>
      <w:r>
        <w:br/>
        <w:t>Riefst du doch</w:t>
      </w:r>
      <w:r>
        <w:br/>
        <w:t>Immer noch,</w:t>
      </w:r>
      <w:r>
        <w:br/>
        <w:t>Dass ich kommen sollte.</w:t>
      </w:r>
      <w:r>
        <w:br/>
        <w:t>Endlich hast du überwunden,</w:t>
      </w:r>
      <w:r>
        <w:br/>
        <w:t>Endlich hat</w:t>
      </w:r>
      <w:r>
        <w:br/>
        <w:t>Deine Gnad</w:t>
      </w:r>
      <w:r>
        <w:br/>
        <w:t>Mich Verlornen funden.</w:t>
      </w:r>
    </w:p>
    <w:p w14:paraId="2A073277" w14:textId="77777777" w:rsidR="008B686A" w:rsidRDefault="008B686A" w:rsidP="008B686A">
      <w:pPr>
        <w:pStyle w:val="StandardWeb"/>
      </w:pPr>
      <w:r>
        <w:t>6.) Endlich musst mein Herze brechen</w:t>
      </w:r>
      <w:r>
        <w:br/>
        <w:t>Und allein</w:t>
      </w:r>
      <w:r>
        <w:br/>
        <w:t>Ohne Schein</w:t>
      </w:r>
      <w:r>
        <w:br/>
        <w:t>Dir das Jawort sprechen.</w:t>
      </w:r>
      <w:r>
        <w:br/>
        <w:t>O du sel’ge Gnadenstunde,</w:t>
      </w:r>
      <w:r>
        <w:br/>
        <w:t>Da ich mich</w:t>
      </w:r>
      <w:r>
        <w:br/>
        <w:t>Ewiglich</w:t>
      </w:r>
      <w:r>
        <w:br/>
        <w:t>Meinem Gott verbunde,</w:t>
      </w:r>
    </w:p>
    <w:p w14:paraId="7127BD58" w14:textId="77777777" w:rsidR="008B686A" w:rsidRDefault="008B686A" w:rsidP="008B686A">
      <w:pPr>
        <w:pStyle w:val="StandardWeb"/>
      </w:pPr>
      <w:r>
        <w:t>7.) da ich allem Sündenleben,</w:t>
      </w:r>
      <w:r>
        <w:br/>
        <w:t>Aller Freud</w:t>
      </w:r>
      <w:r>
        <w:br/>
        <w:t>Dieser Zeit</w:t>
      </w:r>
      <w:r>
        <w:br/>
        <w:t>Abschied hab gegeben,</w:t>
      </w:r>
      <w:r>
        <w:br/>
        <w:t>Da mein Geist zu Gottes Füßen</w:t>
      </w:r>
      <w:r>
        <w:br/>
        <w:t>Sank dahin</w:t>
      </w:r>
      <w:r>
        <w:br/>
        <w:t>Und mein Sinn</w:t>
      </w:r>
      <w:r>
        <w:br/>
        <w:t>Wollt in Reu zerfließen!</w:t>
      </w:r>
    </w:p>
    <w:p w14:paraId="1C97C910" w14:textId="77777777" w:rsidR="008B686A" w:rsidRDefault="008B686A" w:rsidP="008B686A">
      <w:pPr>
        <w:pStyle w:val="StandardWeb"/>
      </w:pPr>
      <w:r>
        <w:t>8.) Zwar ich bin nicht treu geblieben,</w:t>
      </w:r>
      <w:r>
        <w:br/>
        <w:t>Wie ich sollt,</w:t>
      </w:r>
      <w:r>
        <w:br/>
        <w:t>Wie ich wollt,</w:t>
      </w:r>
      <w:r>
        <w:br/>
        <w:t>Dich allein zu lieben.</w:t>
      </w:r>
      <w:r>
        <w:br/>
        <w:t>Aber du bleibst ohne Wanken</w:t>
      </w:r>
      <w:r>
        <w:br/>
        <w:t>Immer doch</w:t>
      </w:r>
      <w:r>
        <w:br/>
        <w:t>Treue noch.</w:t>
      </w:r>
      <w:r>
        <w:br/>
        <w:t>Könnt ich recht dir danken!</w:t>
      </w:r>
    </w:p>
    <w:p w14:paraId="06093A77" w14:textId="77777777" w:rsidR="008B686A" w:rsidRDefault="008B686A" w:rsidP="008B686A">
      <w:pPr>
        <w:pStyle w:val="StandardWeb"/>
      </w:pPr>
      <w:r>
        <w:t>9.) Seit hab ich so oft betrübet</w:t>
      </w:r>
      <w:r>
        <w:br/>
        <w:t>Deinen Geist,</w:t>
      </w:r>
      <w:r>
        <w:br/>
        <w:t>Wie du weißt.</w:t>
      </w:r>
      <w:r>
        <w:br/>
        <w:t>Du hast doch geliebet,</w:t>
      </w:r>
      <w:r>
        <w:br/>
        <w:t>Dass ich immer wieder kame</w:t>
      </w:r>
      <w:r>
        <w:br/>
        <w:t>Und mein Schmerz</w:t>
      </w:r>
      <w:r>
        <w:br/>
        <w:t>Brach dein Herz,</w:t>
      </w:r>
      <w:r>
        <w:br/>
        <w:t>Das mich in sich nahme.</w:t>
      </w:r>
    </w:p>
    <w:p w14:paraId="2B149DEE" w14:textId="77777777" w:rsidR="008B686A" w:rsidRDefault="008B686A" w:rsidP="008B686A">
      <w:pPr>
        <w:pStyle w:val="StandardWeb"/>
      </w:pPr>
      <w:r>
        <w:t>10.) O du sorgest für mich Armen,</w:t>
      </w:r>
      <w:r>
        <w:br/>
        <w:t>Tag und Nacht</w:t>
      </w:r>
      <w:r>
        <w:br/>
        <w:t>Hältst du Wacht,</w:t>
      </w:r>
      <w:r>
        <w:br/>
        <w:t>Groß ist dein Erbarmen!</w:t>
      </w:r>
      <w:r>
        <w:br/>
        <w:t>Lauf ich weg, du holst mich wieder,</w:t>
      </w:r>
      <w:r>
        <w:br/>
        <w:t>Väterlich</w:t>
      </w:r>
      <w:r>
        <w:br/>
        <w:t>Hältst du mich,</w:t>
      </w:r>
      <w:r>
        <w:br/>
        <w:t>Wenn ich sinke nieder.</w:t>
      </w:r>
    </w:p>
    <w:p w14:paraId="50FB7DDD" w14:textId="77777777" w:rsidR="008B686A" w:rsidRDefault="008B686A" w:rsidP="008B686A">
      <w:pPr>
        <w:pStyle w:val="StandardWeb"/>
      </w:pPr>
      <w:r>
        <w:t>11.) Deine Güt, die ewig währet,</w:t>
      </w:r>
      <w:r>
        <w:br/>
        <w:t>Hat mich oft</w:t>
      </w:r>
      <w:r>
        <w:br/>
        <w:t>Unverhofft</w:t>
      </w:r>
      <w:r>
        <w:br/>
        <w:t>In der Not erhöret.</w:t>
      </w:r>
      <w:r>
        <w:br/>
        <w:t>O wie oft hast du mein Herze</w:t>
      </w:r>
      <w:r>
        <w:br/>
        <w:t>Nicht erlöst</w:t>
      </w:r>
      <w:r>
        <w:br/>
        <w:t>Und getröst,</w:t>
      </w:r>
      <w:r>
        <w:br/>
        <w:t>Da ich lag im Schmerze!</w:t>
      </w:r>
    </w:p>
    <w:p w14:paraId="5B186F49" w14:textId="77777777" w:rsidR="008B686A" w:rsidRDefault="008B686A" w:rsidP="008B686A">
      <w:pPr>
        <w:pStyle w:val="StandardWeb"/>
      </w:pPr>
      <w:r>
        <w:t>12.) Deines Geistes Zug und Leiten</w:t>
      </w:r>
      <w:r>
        <w:br/>
        <w:t>Spür ich ja</w:t>
      </w:r>
      <w:r>
        <w:br/>
        <w:t>Innig nah,</w:t>
      </w:r>
      <w:r>
        <w:br/>
        <w:t>Dass ich nicht soll gleiten.</w:t>
      </w:r>
      <w:r>
        <w:br/>
        <w:t>Wenn ich stille bin und merke,</w:t>
      </w:r>
      <w:r>
        <w:br/>
        <w:t>Geht er mir</w:t>
      </w:r>
      <w:r>
        <w:br/>
        <w:t>Tröstlich für</w:t>
      </w:r>
      <w:r>
        <w:br/>
        <w:t>Stets bei allem Werke.</w:t>
      </w:r>
    </w:p>
    <w:p w14:paraId="537221DA" w14:textId="77777777" w:rsidR="008B686A" w:rsidRDefault="008B686A" w:rsidP="008B686A">
      <w:pPr>
        <w:pStyle w:val="StandardWeb"/>
      </w:pPr>
      <w:r>
        <w:t>13.) Wenn ich oft im Dunkeln walle,</w:t>
      </w:r>
      <w:r>
        <w:br/>
        <w:t>Steht mir bei</w:t>
      </w:r>
      <w:r>
        <w:br/>
        <w:t>Deine Treu,</w:t>
      </w:r>
      <w:r>
        <w:br/>
        <w:t>Dass ich dann nicht falle,</w:t>
      </w:r>
      <w:r>
        <w:br/>
        <w:t>Dass ich mich kann überlassen,</w:t>
      </w:r>
      <w:r>
        <w:br/>
        <w:t>Stille stehn,</w:t>
      </w:r>
      <w:r>
        <w:br/>
        <w:t>Ohne Seh’n</w:t>
      </w:r>
      <w:r>
        <w:br/>
        <w:t>Meinen Gott umfassen.</w:t>
      </w:r>
    </w:p>
    <w:p w14:paraId="5C899C55" w14:textId="77777777" w:rsidR="008B686A" w:rsidRDefault="008B686A" w:rsidP="008B686A">
      <w:pPr>
        <w:pStyle w:val="StandardWeb"/>
      </w:pPr>
      <w:r>
        <w:t>14.) Du hast auch gezeigt mir Blinden,</w:t>
      </w:r>
      <w:r>
        <w:br/>
        <w:t>Wie man dich</w:t>
      </w:r>
      <w:r>
        <w:br/>
        <w:t>Innerlich</w:t>
      </w:r>
      <w:r>
        <w:br/>
        <w:t>Kann im Herzen finden,</w:t>
      </w:r>
      <w:r>
        <w:br/>
        <w:t>Wie man beten muss und sterben,</w:t>
      </w:r>
      <w:r>
        <w:br/>
        <w:t>Wenn man will</w:t>
      </w:r>
      <w:r>
        <w:br/>
        <w:t>Werden still</w:t>
      </w:r>
      <w:r>
        <w:br/>
        <w:t>Und dein Reich ererben.</w:t>
      </w:r>
    </w:p>
    <w:p w14:paraId="263F578D" w14:textId="77777777" w:rsidR="008B686A" w:rsidRDefault="008B686A" w:rsidP="008B686A">
      <w:pPr>
        <w:pStyle w:val="StandardWeb"/>
      </w:pPr>
      <w:r>
        <w:t>15.) Deine Güte muss ich loben,</w:t>
      </w:r>
      <w:r>
        <w:br/>
        <w:t>Die so treu</w:t>
      </w:r>
      <w:r>
        <w:br/>
        <w:t>Mir stand bei,</w:t>
      </w:r>
      <w:r>
        <w:br/>
        <w:t>In so manchen Proben.</w:t>
      </w:r>
      <w:r>
        <w:br/>
        <w:t>Dir hab ich es nur zu danken,</w:t>
      </w:r>
      <w:r>
        <w:br/>
        <w:t>Dass ich doch</w:t>
      </w:r>
      <w:r>
        <w:br/>
        <w:t>Stehe noch,</w:t>
      </w:r>
      <w:r>
        <w:br/>
        <w:t>Der so leicht kann wanken.</w:t>
      </w:r>
    </w:p>
    <w:p w14:paraId="670E7A90" w14:textId="77777777" w:rsidR="008B686A" w:rsidRDefault="008B686A" w:rsidP="008B686A">
      <w:pPr>
        <w:pStyle w:val="StandardWeb"/>
      </w:pPr>
      <w:r>
        <w:t>16.) Bald durch Kreuz und bald durch Freuden</w:t>
      </w:r>
      <w:r>
        <w:br/>
        <w:t>Hast du mich</w:t>
      </w:r>
      <w:r>
        <w:br/>
        <w:t>Wunderlich</w:t>
      </w:r>
      <w:r>
        <w:br/>
        <w:t>Immer wollen leiten.</w:t>
      </w:r>
      <w:r>
        <w:br/>
        <w:t>Herr, ich preise deine Wege,</w:t>
      </w:r>
      <w:r>
        <w:br/>
        <w:t>Deinen Rat,</w:t>
      </w:r>
      <w:r>
        <w:br/>
        <w:t>Deine Gnad,</w:t>
      </w:r>
      <w:r>
        <w:br/>
        <w:t>Deine Liebesschläge.</w:t>
      </w:r>
    </w:p>
    <w:p w14:paraId="3180C4F3" w14:textId="77777777" w:rsidR="008B686A" w:rsidRDefault="008B686A" w:rsidP="008B686A">
      <w:pPr>
        <w:pStyle w:val="StandardWeb"/>
      </w:pPr>
      <w:r>
        <w:t>17.) O wie groß ist deine Güte!</w:t>
      </w:r>
      <w:r>
        <w:br/>
        <w:t>Deine Treu</w:t>
      </w:r>
      <w:r>
        <w:br/>
        <w:t>Immer neu</w:t>
      </w:r>
      <w:r>
        <w:br/>
        <w:t>Preiset mein Gemüte.</w:t>
      </w:r>
      <w:r>
        <w:br/>
        <w:t>Ach, ich muss, ich muss dich lieben,</w:t>
      </w:r>
      <w:r>
        <w:br/>
        <w:t>Seel und Leib</w:t>
      </w:r>
      <w:r>
        <w:br/>
        <w:t>Ewig bleib</w:t>
      </w:r>
      <w:r>
        <w:br/>
        <w:t>Deinem Dienst verschrieben!</w:t>
      </w:r>
    </w:p>
    <w:p w14:paraId="34106190" w14:textId="77777777" w:rsidR="008B686A" w:rsidRDefault="008B686A" w:rsidP="008B686A">
      <w:pPr>
        <w:pStyle w:val="StandardWeb"/>
      </w:pPr>
      <w:r>
        <w:t>18.) Möchte ich alle Welt erkennen</w:t>
      </w:r>
      <w:r>
        <w:br/>
        <w:t>Und mit mir</w:t>
      </w:r>
      <w:r>
        <w:br/>
        <w:t>Danken dir</w:t>
      </w:r>
      <w:r>
        <w:br/>
        <w:t>Und in Liebe brennen!</w:t>
      </w:r>
      <w:r>
        <w:br/>
        <w:t>Deine Güte lass mich loben</w:t>
      </w:r>
      <w:r>
        <w:br/>
        <w:t>Hier auf Erd,</w:t>
      </w:r>
      <w:r>
        <w:br/>
        <w:t>Bis ich’s werd</w:t>
      </w:r>
      <w:r>
        <w:br/>
        <w:t>Tun vollkommen droben.</w:t>
      </w:r>
    </w:p>
    <w:p w14:paraId="11FBD11A" w14:textId="77777777" w:rsidR="008B686A" w:rsidRDefault="008B686A" w:rsidP="008B686A">
      <w:pPr>
        <w:pStyle w:val="berschrift1"/>
        <w:rPr>
          <w:szCs w:val="36"/>
        </w:rPr>
      </w:pPr>
      <w:r w:rsidRPr="008B686A">
        <w:t>Großer Gott, wir fallen nieder</w:t>
      </w:r>
      <w:r>
        <w:t xml:space="preserve"> </w:t>
      </w:r>
    </w:p>
    <w:p w14:paraId="04918E3E" w14:textId="77777777" w:rsidR="008B686A" w:rsidRDefault="008B686A" w:rsidP="008B686A">
      <w:pPr>
        <w:pStyle w:val="StandardWeb"/>
      </w:pPr>
      <w:r>
        <w:t>1.) Großer Gott, wir fallen nieder,</w:t>
      </w:r>
      <w:r>
        <w:br/>
        <w:t>Zwar du bedarfst nicht unsre Lieder,</w:t>
      </w:r>
      <w:r>
        <w:br/>
        <w:t>Uns ziemt und nützt dein Lob so sehr.</w:t>
      </w:r>
      <w:r>
        <w:br/>
        <w:t>Dir zum Lob sind wir geboren,</w:t>
      </w:r>
      <w:r>
        <w:br/>
        <w:t>So teu’r erkauft, so hoch erkoren.</w:t>
      </w:r>
      <w:r>
        <w:br/>
        <w:t>O Seligkeit, dir geben Ehr!</w:t>
      </w:r>
      <w:r>
        <w:br/>
        <w:t>Zu deinem Lobe nur</w:t>
      </w:r>
      <w:r>
        <w:br/>
        <w:t>Ist alle Kreatur.</w:t>
      </w:r>
      <w:r>
        <w:br/>
        <w:t>Selges Wesen,</w:t>
      </w:r>
      <w:r>
        <w:br/>
        <w:t>Zu dir wir nahn</w:t>
      </w:r>
      <w:r>
        <w:br/>
        <w:t>Und beten an.</w:t>
      </w:r>
      <w:r>
        <w:br/>
        <w:t>In Geist und Wahrheit seis getan.</w:t>
      </w:r>
    </w:p>
    <w:p w14:paraId="5F0A920D" w14:textId="77777777" w:rsidR="008B686A" w:rsidRDefault="008B686A" w:rsidP="008B686A">
      <w:pPr>
        <w:pStyle w:val="StandardWeb"/>
      </w:pPr>
      <w:r>
        <w:t>2.) Tag und Nacht mit Ehrfurcht dienen</w:t>
      </w:r>
      <w:r>
        <w:br/>
        <w:t>Dir Seraphim und Cherubinen,</w:t>
      </w:r>
      <w:r>
        <w:br/>
        <w:t>Der Engel Scharen ohne Zahl.</w:t>
      </w:r>
      <w:r>
        <w:br/>
        <w:t>Alle Geister, die dich kennen,</w:t>
      </w:r>
      <w:r>
        <w:br/>
        <w:t>Dich heilig, heilig, heilig nennen,</w:t>
      </w:r>
      <w:r>
        <w:br/>
        <w:t>Sie fallen nieder allzumal.</w:t>
      </w:r>
      <w:r>
        <w:br/>
        <w:t>Ihr‘ Seligkeit bist du.</w:t>
      </w:r>
      <w:r>
        <w:br/>
        <w:t>Dir jauchzet alles zu.</w:t>
      </w:r>
      <w:r>
        <w:br/>
        <w:t>Amen, Amen!</w:t>
      </w:r>
      <w:r>
        <w:br/>
        <w:t>Auch wir sind dein</w:t>
      </w:r>
      <w:r>
        <w:br/>
        <w:t>Und stimmen ein:</w:t>
      </w:r>
      <w:r>
        <w:br/>
        <w:t>Du, Gott, bist unser Gott allein!</w:t>
      </w:r>
    </w:p>
    <w:p w14:paraId="3391D909" w14:textId="77777777" w:rsidR="008B686A" w:rsidRDefault="008B686A" w:rsidP="008B686A">
      <w:pPr>
        <w:pStyle w:val="StandardWeb"/>
      </w:pPr>
      <w:r>
        <w:t>3.) Droben knien vor deinem Throne</w:t>
      </w:r>
      <w:r>
        <w:br/>
        <w:t>Die Ältesten mit goldner Krone,</w:t>
      </w:r>
      <w:r>
        <w:br/>
        <w:t>Der Erstgebornen selge Schar,</w:t>
      </w:r>
      <w:r>
        <w:br/>
        <w:t>Samt den unzählbar Frommen,</w:t>
      </w:r>
      <w:r>
        <w:br/>
        <w:t>Die durch den Sohn zu dir gekommen.</w:t>
      </w:r>
      <w:r>
        <w:br/>
        <w:t>Sie singen ihre Psalmen dar.</w:t>
      </w:r>
      <w:r>
        <w:br/>
        <w:t>Macht, Weisheit, Herrlichkeit,</w:t>
      </w:r>
      <w:r>
        <w:br/>
        <w:t>Preis, Dank in Ewigkeit!</w:t>
      </w:r>
      <w:r>
        <w:br/>
        <w:t>Amen, Amen!</w:t>
      </w:r>
      <w:r>
        <w:br/>
        <w:t>Auch wir sind dein</w:t>
      </w:r>
      <w:r>
        <w:br/>
        <w:t>Und stimmen ein:</w:t>
      </w:r>
      <w:r>
        <w:br/>
        <w:t>Du, Gott bist unser Gott allein!</w:t>
      </w:r>
    </w:p>
    <w:p w14:paraId="7D3FFFB7" w14:textId="77777777" w:rsidR="008B686A" w:rsidRDefault="008B686A" w:rsidP="008B686A">
      <w:pPr>
        <w:pStyle w:val="StandardWeb"/>
      </w:pPr>
      <w:r>
        <w:t>4.) Wir preisen deine Werke,</w:t>
      </w:r>
      <w:r>
        <w:br/>
        <w:t>Die Weisheit, Liebe, Huld und Stärke,</w:t>
      </w:r>
      <w:r>
        <w:br/>
        <w:t>Die über alles Denken geht.</w:t>
      </w:r>
      <w:r>
        <w:br/>
        <w:t>Treue, Langmut, Licht und Segen</w:t>
      </w:r>
      <w:r>
        <w:br/>
        <w:t>Ist, Herr, in allen deinen Wegen.</w:t>
      </w:r>
      <w:r>
        <w:br/>
        <w:t>Kein Lob ist, das dich gnug erhöht.</w:t>
      </w:r>
      <w:r>
        <w:br/>
        <w:t>Doch ist es eingeprägt</w:t>
      </w:r>
      <w:r>
        <w:br/>
        <w:t>In alles, was sich regt.</w:t>
      </w:r>
      <w:r>
        <w:br/>
        <w:t>Amen, Amen!</w:t>
      </w:r>
      <w:r>
        <w:br/>
        <w:t>Auch wir sind dein</w:t>
      </w:r>
      <w:r>
        <w:br/>
        <w:t>Und stimmen ein:</w:t>
      </w:r>
      <w:r>
        <w:br/>
        <w:t>Du, Gott bist unser Gott allein!</w:t>
      </w:r>
    </w:p>
    <w:p w14:paraId="1B41FA55" w14:textId="77777777" w:rsidR="008B686A" w:rsidRDefault="008B686A" w:rsidP="008B686A">
      <w:pPr>
        <w:pStyle w:val="StandardWeb"/>
      </w:pPr>
      <w:r>
        <w:t>5.) Komm, in uns dich zu verklären,</w:t>
      </w:r>
      <w:r>
        <w:br/>
        <w:t>Dass wir dich würdiglich verehren.</w:t>
      </w:r>
      <w:r>
        <w:br/>
        <w:t>Nimm unser Herz zum Heiligtum,</w:t>
      </w:r>
      <w:r>
        <w:br/>
        <w:t>Dass es, ganz von dir erfüllet</w:t>
      </w:r>
      <w:r>
        <w:br/>
        <w:t>Und durch dein Nahesein gestillet,</w:t>
      </w:r>
      <w:r>
        <w:br/>
        <w:t>Zerfließ in deiner Gottheit Ruhm.</w:t>
      </w:r>
      <w:r>
        <w:br/>
        <w:t>Dich, unser höchstes Gut,</w:t>
      </w:r>
      <w:r>
        <w:br/>
        <w:t>Erhebe Geist und Mut.</w:t>
      </w:r>
      <w:r>
        <w:br/>
        <w:t>Amen, Amen!</w:t>
      </w:r>
      <w:r>
        <w:br/>
        <w:t>Im Freudenschein,</w:t>
      </w:r>
      <w:r>
        <w:br/>
        <w:t>In Leid und Pein</w:t>
      </w:r>
      <w:r>
        <w:br/>
        <w:t>Bleibst du, Gott, unser Gott allein.</w:t>
      </w:r>
    </w:p>
    <w:p w14:paraId="4ABF15FE" w14:textId="77777777" w:rsidR="008B686A" w:rsidRDefault="008B686A" w:rsidP="008B686A">
      <w:pPr>
        <w:pStyle w:val="berschrift1"/>
      </w:pPr>
      <w:r>
        <w:rPr>
          <w:rStyle w:val="screen-reader-text"/>
        </w:rPr>
        <w:t>Heiliges Sitzen im Felde oder Kammer</w:t>
      </w:r>
      <w:r>
        <w:t xml:space="preserve"> </w:t>
      </w:r>
    </w:p>
    <w:p w14:paraId="1FBB83D9" w14:textId="77777777" w:rsidR="008B686A" w:rsidRDefault="008B686A" w:rsidP="008B686A">
      <w:pPr>
        <w:pStyle w:val="StandardWeb"/>
      </w:pPr>
      <w:r>
        <w:t>1.) Einmütig saß der Gläub’gen Schar,</w:t>
      </w:r>
      <w:r>
        <w:br/>
        <w:t>Erwartend, was verheißen war,</w:t>
      </w:r>
      <w:r>
        <w:br/>
        <w:t>Den Geist, das neue Leben.</w:t>
      </w:r>
      <w:r>
        <w:br/>
        <w:t>So wart‘ ich auch, bis mir’s geschicht,</w:t>
      </w:r>
      <w:r>
        <w:br/>
        <w:t>Einmütig und auf eins gericht’t</w:t>
      </w:r>
      <w:r>
        <w:br/>
        <w:t>Mit den’n, die dir ergeben.</w:t>
      </w:r>
      <w:r>
        <w:br/>
        <w:t>Ach wann</w:t>
      </w:r>
      <w:r>
        <w:br/>
        <w:t>Soll dann</w:t>
      </w:r>
      <w:r>
        <w:br/>
        <w:t>Leer vom Meinen,</w:t>
      </w:r>
      <w:r>
        <w:br/>
        <w:t>Voll vom Deinen</w:t>
      </w:r>
      <w:r>
        <w:br/>
        <w:t>Alles werden,</w:t>
      </w:r>
      <w:r>
        <w:br/>
        <w:t>Dass ich dir nur leb‘ auf Erden!</w:t>
      </w:r>
    </w:p>
    <w:p w14:paraId="77BDD5C0" w14:textId="77777777" w:rsidR="008B686A" w:rsidRDefault="008B686A" w:rsidP="008B686A">
      <w:pPr>
        <w:pStyle w:val="StandardWeb"/>
      </w:pPr>
      <w:r>
        <w:t>2.) Bei deiner Kinder heil’gen Rauch</w:t>
      </w:r>
      <w:r>
        <w:br/>
        <w:t>Leg‘ ich mein Andachtskörnlein auch</w:t>
      </w:r>
      <w:r>
        <w:br/>
        <w:t>Und seufz‘ in Jesu Namen.</w:t>
      </w:r>
      <w:r>
        <w:br/>
        <w:t>Dein‘ heil’ge Glut mein Herz entzünd‘,</w:t>
      </w:r>
      <w:r>
        <w:br/>
        <w:t>Mich innig fest mit dir verbind‘</w:t>
      </w:r>
      <w:r>
        <w:br/>
        <w:t>In dir mit deinem Samen.</w:t>
      </w:r>
      <w:r>
        <w:br/>
        <w:t>Ein Herz,</w:t>
      </w:r>
      <w:r>
        <w:br/>
        <w:t>Ein Schmerz,</w:t>
      </w:r>
      <w:r>
        <w:br/>
        <w:t>Ein Bestreben,</w:t>
      </w:r>
      <w:r>
        <w:br/>
        <w:t>Dir zu leben,</w:t>
      </w:r>
      <w:r>
        <w:br/>
        <w:t>Sei in allen;</w:t>
      </w:r>
      <w:r>
        <w:br/>
        <w:t>Mach uns schön, dir zu gefallen!</w:t>
      </w:r>
    </w:p>
    <w:p w14:paraId="48BE1040" w14:textId="77777777" w:rsidR="008B686A" w:rsidRDefault="008B686A" w:rsidP="008B686A">
      <w:pPr>
        <w:pStyle w:val="StandardWeb"/>
      </w:pPr>
      <w:r>
        <w:t>3.) Du siehst mein Herze, wie ich bin;</w:t>
      </w:r>
      <w:r>
        <w:br/>
        <w:t>Ich geb‘ dir’s ein, ich geb‘ dir’s hin,</w:t>
      </w:r>
      <w:r>
        <w:br/>
        <w:t>Erwartend dein Beleben.</w:t>
      </w:r>
      <w:r>
        <w:br/>
        <w:t>Die Sonn erwärmet dieses Rund;</w:t>
      </w:r>
      <w:r>
        <w:br/>
        <w:t>Du bist mir näher noch im Grund,</w:t>
      </w:r>
      <w:r>
        <w:br/>
        <w:t>Licht, Kraft und all’s zu geben.</w:t>
      </w:r>
      <w:r>
        <w:br/>
        <w:t>Wälder,</w:t>
      </w:r>
      <w:r>
        <w:br/>
        <w:t>Felder</w:t>
      </w:r>
      <w:r>
        <w:br/>
        <w:t>Schönheit bringen,</w:t>
      </w:r>
      <w:r>
        <w:br/>
        <w:t>Vögel singen;</w:t>
      </w:r>
      <w:r>
        <w:br/>
        <w:t>Lass im Dürren</w:t>
      </w:r>
      <w:r>
        <w:br/>
        <w:t>Denn dein Täublein nicht stets girren!</w:t>
      </w:r>
    </w:p>
    <w:p w14:paraId="3E823780" w14:textId="77777777" w:rsidR="008B686A" w:rsidRDefault="008B686A" w:rsidP="008B686A">
      <w:pPr>
        <w:pStyle w:val="StandardWeb"/>
      </w:pPr>
      <w:r>
        <w:t>4.) Mein Inn’res sei dein Paradies,</w:t>
      </w:r>
      <w:r>
        <w:br/>
        <w:t>Das deinen Einfluss stets genieß‘</w:t>
      </w:r>
      <w:r>
        <w:br/>
        <w:t>Und dir zu Ehren grüne,</w:t>
      </w:r>
      <w:r>
        <w:br/>
        <w:t>Das monatlich dir Früchte bring‘,</w:t>
      </w:r>
      <w:r>
        <w:br/>
        <w:t>Drin ich dir schöne Lieder sing‘,</w:t>
      </w:r>
      <w:r>
        <w:br/>
        <w:t>Dich bei mir hab‘, dir diene!</w:t>
      </w:r>
      <w:r>
        <w:br/>
        <w:t>Da ruht</w:t>
      </w:r>
      <w:r>
        <w:br/>
        <w:t>Sich’s gut.</w:t>
      </w:r>
      <w:r>
        <w:br/>
        <w:t>Blumen, Blätter,</w:t>
      </w:r>
      <w:r>
        <w:br/>
        <w:t>Sommerwetter</w:t>
      </w:r>
      <w:r>
        <w:br/>
        <w:t>Bald vergehen;</w:t>
      </w:r>
      <w:r>
        <w:br/>
        <w:t>Himmlisch Schön bleibt ewig stehen.</w:t>
      </w:r>
    </w:p>
    <w:p w14:paraId="2497F195" w14:textId="77777777" w:rsidR="008B686A" w:rsidRDefault="008B686A" w:rsidP="008B686A">
      <w:pPr>
        <w:pStyle w:val="StandardWeb"/>
      </w:pPr>
      <w:r>
        <w:t>5.) Wann grünt dein ganzer Erdenkreis,</w:t>
      </w:r>
      <w:r>
        <w:br/>
        <w:t>Wann geben dir die Völker Preis</w:t>
      </w:r>
      <w:r>
        <w:br/>
        <w:t>Und werden untertänig?</w:t>
      </w:r>
      <w:r>
        <w:br/>
        <w:t>Wann wirst du groß in mir und all’n,</w:t>
      </w:r>
      <w:r>
        <w:br/>
        <w:t>Dass, die du schufst, zu Fuß dir fall’n</w:t>
      </w:r>
      <w:r>
        <w:br/>
        <w:t>Und schrein: »Der Herr ist König!«?</w:t>
      </w:r>
      <w:r>
        <w:br/>
        <w:t>Gieße</w:t>
      </w:r>
      <w:r>
        <w:br/>
        <w:t>Süße</w:t>
      </w:r>
      <w:r>
        <w:br/>
        <w:t>Geisteskräfte,</w:t>
      </w:r>
      <w:r>
        <w:br/>
        <w:t>Lebenssäfte</w:t>
      </w:r>
      <w:r>
        <w:br/>
        <w:t>In mich Schwachen,</w:t>
      </w:r>
      <w:r>
        <w:br/>
        <w:t>Bis du alles neu wirst machen!</w:t>
      </w:r>
    </w:p>
    <w:p w14:paraId="741BB0ED" w14:textId="77777777" w:rsidR="008B686A" w:rsidRDefault="008B686A" w:rsidP="008B686A">
      <w:pPr>
        <w:pStyle w:val="StandardWeb"/>
      </w:pPr>
      <w:r>
        <w:t>6.) Bin ich hier ausgewurzelt ganz,</w:t>
      </w:r>
      <w:r>
        <w:br/>
        <w:t>Mich dort ins Paradies verpflanz</w:t>
      </w:r>
      <w:r>
        <w:br/>
        <w:t>Zum eng’lischen Spazieren,</w:t>
      </w:r>
      <w:r>
        <w:br/>
        <w:t>Da man nicht Dorn noch Unkraut sieht,</w:t>
      </w:r>
      <w:r>
        <w:br/>
        <w:t>Da Liebe, Freud‘ und Friede blüht</w:t>
      </w:r>
      <w:r>
        <w:br/>
        <w:t>Und selig’s Jubilieren!</w:t>
      </w:r>
      <w:r>
        <w:br/>
        <w:t>Kinder,</w:t>
      </w:r>
      <w:r>
        <w:br/>
        <w:t>Sünder,</w:t>
      </w:r>
      <w:r>
        <w:br/>
        <w:t>Lernt euch bücken,</w:t>
      </w:r>
      <w:r>
        <w:br/>
        <w:t>Lernt euch schicken,</w:t>
      </w:r>
      <w:r>
        <w:br/>
        <w:t>Wie wir müssen!</w:t>
      </w:r>
      <w:r>
        <w:br/>
        <w:t>Gott und Ewig wird’s versüßen.</w:t>
      </w:r>
    </w:p>
    <w:p w14:paraId="58378198" w14:textId="77777777" w:rsidR="008B686A" w:rsidRDefault="008B686A" w:rsidP="008B686A">
      <w:pPr>
        <w:pStyle w:val="berschrift1"/>
      </w:pPr>
      <w:r>
        <w:rPr>
          <w:rStyle w:val="screen-reader-text"/>
        </w:rPr>
        <w:t>Herr Jesu Christe, mein Prophet</w:t>
      </w:r>
      <w:r>
        <w:t xml:space="preserve"> </w:t>
      </w:r>
    </w:p>
    <w:p w14:paraId="64738F70" w14:textId="77777777" w:rsidR="008B686A" w:rsidRDefault="008B686A" w:rsidP="008B686A">
      <w:pPr>
        <w:pStyle w:val="StandardWeb"/>
      </w:pPr>
      <w:r>
        <w:t>1.) Herr Jesu Christe, mein Prophet,</w:t>
      </w:r>
      <w:r>
        <w:br/>
        <w:t>Der aus des Vaters Schoße geht,</w:t>
      </w:r>
      <w:r>
        <w:br/>
        <w:t>Mach mich den Vater offenbar</w:t>
      </w:r>
      <w:r>
        <w:br/>
        <w:t>Und seinen liebsten Willen klar.</w:t>
      </w:r>
    </w:p>
    <w:p w14:paraId="4052B91E" w14:textId="77777777" w:rsidR="008B686A" w:rsidRDefault="008B686A" w:rsidP="008B686A">
      <w:pPr>
        <w:pStyle w:val="StandardWeb"/>
      </w:pPr>
      <w:r>
        <w:t>2.) Lehr mich in allem, weil ich blind,</w:t>
      </w:r>
      <w:r>
        <w:br/>
        <w:t>Mach mich dir ein gehorsam‘ Kind,</w:t>
      </w:r>
      <w:r>
        <w:br/>
        <w:t>Andächtig und stets eingekehrt,</w:t>
      </w:r>
      <w:r>
        <w:br/>
        <w:t>So werd ich wahrlich gottgelehrt.</w:t>
      </w:r>
    </w:p>
    <w:p w14:paraId="40949049" w14:textId="77777777" w:rsidR="008B686A" w:rsidRDefault="008B686A" w:rsidP="008B686A">
      <w:pPr>
        <w:pStyle w:val="StandardWeb"/>
      </w:pPr>
      <w:r>
        <w:t>3.) Gib, dass ich auch vor jedermann</w:t>
      </w:r>
      <w:r>
        <w:br/>
        <w:t>Von deiner Wahrheit zeugen kann</w:t>
      </w:r>
      <w:r>
        <w:br/>
        <w:t>Und allen zeig mit Wort und Tat</w:t>
      </w:r>
      <w:r>
        <w:br/>
        <w:t>Den schmalen, sel’gen Himmelspfad.</w:t>
      </w:r>
    </w:p>
    <w:p w14:paraId="1E7018F0" w14:textId="77777777" w:rsidR="008B686A" w:rsidRDefault="008B686A" w:rsidP="008B686A">
      <w:pPr>
        <w:pStyle w:val="StandardWeb"/>
      </w:pPr>
      <w:r>
        <w:t>4.) Mein Hoherpriester, der für mich</w:t>
      </w:r>
      <w:r>
        <w:br/>
        <w:t>Am Kreuzesstamm geopfert sich,</w:t>
      </w:r>
      <w:r>
        <w:br/>
        <w:t>Mach mein Gewissen still und frei,</w:t>
      </w:r>
      <w:r>
        <w:br/>
        <w:t>Mein ewiger Erlöser sei.</w:t>
      </w:r>
    </w:p>
    <w:p w14:paraId="4D796F8D" w14:textId="77777777" w:rsidR="008B686A" w:rsidRDefault="008B686A" w:rsidP="008B686A">
      <w:pPr>
        <w:pStyle w:val="StandardWeb"/>
      </w:pPr>
      <w:r>
        <w:t>5.) Gesalbter Heiland! Segne mich</w:t>
      </w:r>
      <w:r>
        <w:br/>
        <w:t>Mit Geist und Gnaden kräftiglich.</w:t>
      </w:r>
      <w:r>
        <w:br/>
        <w:t>Schließ mich in deine Fürbitt‘ ein,</w:t>
      </w:r>
      <w:r>
        <w:br/>
        <w:t>Bis ich werd‘ ganz vollendet sein.</w:t>
      </w:r>
    </w:p>
    <w:p w14:paraId="46B94F2F" w14:textId="77777777" w:rsidR="008B686A" w:rsidRDefault="008B686A" w:rsidP="008B686A">
      <w:pPr>
        <w:pStyle w:val="StandardWeb"/>
      </w:pPr>
      <w:r>
        <w:t>6.) Ich opfre auch, als Priester, dir</w:t>
      </w:r>
      <w:r>
        <w:br/>
        <w:t>Mich selbst und alles für und für.</w:t>
      </w:r>
      <w:r>
        <w:br/>
        <w:t>Schenk mir viel Andacht zum Gebet,</w:t>
      </w:r>
      <w:r>
        <w:br/>
        <w:t>Das stets im Geist zu dir aufgeht.</w:t>
      </w:r>
    </w:p>
    <w:p w14:paraId="4E1FAB8B" w14:textId="77777777" w:rsidR="008B686A" w:rsidRDefault="008B686A" w:rsidP="008B686A">
      <w:pPr>
        <w:pStyle w:val="StandardWeb"/>
      </w:pPr>
      <w:r>
        <w:t>7.) Mein Himmelskönig, mich regier!</w:t>
      </w:r>
      <w:r>
        <w:br/>
        <w:t>Mein alles unterwerf ich dir.</w:t>
      </w:r>
      <w:r>
        <w:br/>
        <w:t>Rett‘ mich von Sünde, Welt und Feind,</w:t>
      </w:r>
      <w:r>
        <w:br/>
        <w:t>Die mir sonst gar zu mächtig seind.</w:t>
      </w:r>
    </w:p>
    <w:p w14:paraId="3004DBCC" w14:textId="77777777" w:rsidR="008B686A" w:rsidRDefault="008B686A" w:rsidP="008B686A">
      <w:pPr>
        <w:pStyle w:val="StandardWeb"/>
      </w:pPr>
      <w:r>
        <w:t>8.) So kehr du in mein Herz hinein</w:t>
      </w:r>
      <w:r>
        <w:br/>
        <w:t>Und lass es dir zum Throne sein.</w:t>
      </w:r>
      <w:r>
        <w:br/>
        <w:t>Vor allem Übel und Gefahr</w:t>
      </w:r>
      <w:r>
        <w:br/>
        <w:t>Mich als dein Eigentum bewahr‘.</w:t>
      </w:r>
    </w:p>
    <w:p w14:paraId="4570F4F4" w14:textId="77777777" w:rsidR="008B686A" w:rsidRDefault="008B686A" w:rsidP="008B686A">
      <w:pPr>
        <w:pStyle w:val="StandardWeb"/>
      </w:pPr>
      <w:r>
        <w:t>9.) Hilf mir im königlichen Geist,</w:t>
      </w:r>
      <w:r>
        <w:br/>
        <w:t>Mich selbst beherrschen allermeist,</w:t>
      </w:r>
      <w:r>
        <w:br/>
        <w:t>Begierden, Willen, Lust und Sünd‘</w:t>
      </w:r>
      <w:r>
        <w:br/>
        <w:t>Und dass mich nichts Geschaff’nes bind.</w:t>
      </w:r>
    </w:p>
    <w:p w14:paraId="1972184C" w14:textId="77777777" w:rsidR="008B686A" w:rsidRDefault="008B686A" w:rsidP="008B686A">
      <w:pPr>
        <w:pStyle w:val="StandardWeb"/>
      </w:pPr>
      <w:r>
        <w:t>10.) Du hoch erhab’ne Majestät,</w:t>
      </w:r>
      <w:r>
        <w:br/>
        <w:t>Mein König, Priester und Prophet.</w:t>
      </w:r>
      <w:r>
        <w:br/>
        <w:t>Sei du mein Ruhm, mein Schatz und Freud‘,</w:t>
      </w:r>
      <w:r>
        <w:br/>
        <w:t>Von nun an bis in Ewigkeit.</w:t>
      </w:r>
    </w:p>
    <w:p w14:paraId="5AC09BC4" w14:textId="77777777" w:rsidR="001925F1" w:rsidRDefault="001925F1" w:rsidP="001925F1">
      <w:pPr>
        <w:pStyle w:val="berschrift1"/>
      </w:pPr>
      <w:r>
        <w:t>Herr, laß mich wandeln, wo ich bin</w:t>
      </w:r>
    </w:p>
    <w:p w14:paraId="2A2482CC" w14:textId="77777777" w:rsidR="001925F1" w:rsidRDefault="001925F1" w:rsidP="001925F1">
      <w:pPr>
        <w:pStyle w:val="StandardWeb"/>
      </w:pPr>
      <w:r>
        <w:t>Herr, laß mich wandeln, wo ich bin,</w:t>
      </w:r>
      <w:r>
        <w:br/>
        <w:t>vor deinem Angesicht:</w:t>
      </w:r>
      <w:r>
        <w:br/>
        <w:t>Mein Tun und Lassen immerhin</w:t>
      </w:r>
      <w:r>
        <w:br/>
        <w:t>sei lauter, rein und licht.</w:t>
      </w:r>
      <w:r>
        <w:br/>
        <w:t>Dein Auge leite meinen Gang,</w:t>
      </w:r>
      <w:r>
        <w:br/>
        <w:t>daß ich nicht irre geh‘;</w:t>
      </w:r>
      <w:r>
        <w:br/>
        <w:t>Ach bleib‘ mir nah‘ mein Leben lang,</w:t>
      </w:r>
      <w:r>
        <w:br/>
        <w:t>bis ich dich ewig seh‘.</w:t>
      </w:r>
    </w:p>
    <w:p w14:paraId="7163BD5F" w14:textId="77777777" w:rsidR="009641FB" w:rsidRDefault="009641FB" w:rsidP="009641FB">
      <w:pPr>
        <w:pStyle w:val="berschrift1"/>
      </w:pPr>
      <w:r>
        <w:rPr>
          <w:rStyle w:val="screen-reader-text"/>
        </w:rPr>
        <w:t>Ich bete an die Macht der Liebe</w:t>
      </w:r>
      <w:r>
        <w:t xml:space="preserve"> </w:t>
      </w:r>
    </w:p>
    <w:p w14:paraId="1A64D2E9" w14:textId="77777777" w:rsidR="009641FB" w:rsidRDefault="009641FB" w:rsidP="009641FB">
      <w:pPr>
        <w:pStyle w:val="StandardWeb"/>
      </w:pPr>
      <w:r>
        <w:t>1. Ich bete an die Macht der Liebe,</w:t>
      </w:r>
      <w:r>
        <w:br/>
        <w:t>Die sich in Jesu offenbart;</w:t>
      </w:r>
      <w:r>
        <w:br/>
        <w:t>Ich geb‘ mich hin dem freien Triebe,</w:t>
      </w:r>
      <w:r>
        <w:br/>
        <w:t>Wodurch ich Wurm geliebet ward;</w:t>
      </w:r>
      <w:r>
        <w:br/>
        <w:t>Ich will, anstatt an mich zu denken,</w:t>
      </w:r>
      <w:r>
        <w:br/>
        <w:t>Ins Meer der Liebe mich versenken.</w:t>
      </w:r>
    </w:p>
    <w:p w14:paraId="28FBEF9D" w14:textId="77777777" w:rsidR="009641FB" w:rsidRDefault="009641FB" w:rsidP="009641FB">
      <w:pPr>
        <w:pStyle w:val="StandardWeb"/>
      </w:pPr>
      <w:r>
        <w:t>2. Für Dich sei ganz mein Herz und Leben,</w:t>
      </w:r>
      <w:r>
        <w:br/>
        <w:t>Mein süßer Gott, und all mein Gut!</w:t>
      </w:r>
      <w:r>
        <w:br/>
        <w:t>Für Dich hast Du mir’s nur gegeben;</w:t>
      </w:r>
      <w:r>
        <w:br/>
        <w:t>In Dir es nur und selig ruht.</w:t>
      </w:r>
      <w:r>
        <w:br/>
        <w:t>Hersteller meines schweren Falles,</w:t>
      </w:r>
      <w:r>
        <w:br/>
        <w:t>Für Dich sei ewig Herz und alles!</w:t>
      </w:r>
    </w:p>
    <w:p w14:paraId="64243200" w14:textId="77777777" w:rsidR="009641FB" w:rsidRDefault="009641FB" w:rsidP="009641FB">
      <w:pPr>
        <w:pStyle w:val="StandardWeb"/>
      </w:pPr>
      <w:r>
        <w:t>3. Ich liebt und lebte recht im Zwange,</w:t>
      </w:r>
      <w:r>
        <w:br/>
        <w:t>Wie ich mir lebte ohne Dich;</w:t>
      </w:r>
      <w:r>
        <w:br/>
        <w:t>Ich wollte Dich nicht, ach so lange,</w:t>
      </w:r>
      <w:r>
        <w:br/>
        <w:t>Doch liebest Du und suchtest mich,</w:t>
      </w:r>
      <w:r>
        <w:br/>
        <w:t>Mich böses Kind asu bösem Samen,</w:t>
      </w:r>
      <w:r>
        <w:br/>
        <w:t>Im hohen, holden Jesusnamen.</w:t>
      </w:r>
    </w:p>
    <w:p w14:paraId="5B9F0D47" w14:textId="77777777" w:rsidR="009641FB" w:rsidRDefault="009641FB" w:rsidP="009641FB">
      <w:pPr>
        <w:pStyle w:val="StandardWeb"/>
      </w:pPr>
      <w:r>
        <w:t>4. Des Vaterherzens tiefste Triebe</w:t>
      </w:r>
      <w:r>
        <w:br/>
        <w:t>In diesem Namen öffnen sich;</w:t>
      </w:r>
      <w:r>
        <w:br/>
        <w:t>Ein Brunn der Freude, Fried und Liebe</w:t>
      </w:r>
      <w:r>
        <w:br/>
        <w:t>Quillt nun so nah, so mildiglich.</w:t>
      </w:r>
      <w:r>
        <w:br/>
        <w:t>Mein Gott, wenns doch der Sünder wüßte!</w:t>
      </w:r>
      <w:r>
        <w:br/>
        <w:t>sein Herz alsbald Dich lieben müßte.</w:t>
      </w:r>
    </w:p>
    <w:p w14:paraId="7FCD507B" w14:textId="77777777" w:rsidR="009641FB" w:rsidRDefault="009641FB" w:rsidP="009641FB">
      <w:pPr>
        <w:pStyle w:val="StandardWeb"/>
      </w:pPr>
      <w:r>
        <w:t>5. Wie bist Du mir so zart gewogen,</w:t>
      </w:r>
      <w:r>
        <w:br/>
        <w:t>Wie verlangt Dein Herz nach mir!</w:t>
      </w:r>
      <w:r>
        <w:br/>
        <w:t>Durch Liebe sanft und tief gezogen,</w:t>
      </w:r>
      <w:r>
        <w:br/>
        <w:t>Neigt sich mein Alles auch zu Dir.</w:t>
      </w:r>
      <w:r>
        <w:br/>
        <w:t>Du traute Liebe, gutes Wesen,</w:t>
      </w:r>
      <w:r>
        <w:br/>
        <w:t>Du hast mich und ich Dich erlesen.</w:t>
      </w:r>
    </w:p>
    <w:p w14:paraId="029569E9" w14:textId="77777777" w:rsidR="009641FB" w:rsidRDefault="009641FB" w:rsidP="009641FB">
      <w:pPr>
        <w:pStyle w:val="StandardWeb"/>
      </w:pPr>
      <w:r>
        <w:t>6. Ich fühls, Du bist’s, Dich muß ich haben,</w:t>
      </w:r>
      <w:r>
        <w:br/>
        <w:t>Ich fühls, ich muß für Dich nur sein;</w:t>
      </w:r>
      <w:r>
        <w:br/>
        <w:t>Nicht im Geschöpf, nicht in den Gaben,</w:t>
      </w:r>
      <w:r>
        <w:br/>
        <w:t>Mein Ruhplatz ist in Dir allein.</w:t>
      </w:r>
      <w:r>
        <w:br/>
        <w:t>Hier ist die Ruh, hier ist Vergnügen;</w:t>
      </w:r>
      <w:r>
        <w:br/>
        <w:t>Drum folg ich Deinen selgen Zügen.</w:t>
      </w:r>
    </w:p>
    <w:p w14:paraId="390CC06C" w14:textId="77777777" w:rsidR="009641FB" w:rsidRDefault="009641FB" w:rsidP="009641FB">
      <w:pPr>
        <w:pStyle w:val="StandardWeb"/>
      </w:pPr>
      <w:r>
        <w:t>7. Ehr sei dem hohen Jesusnamen,</w:t>
      </w:r>
      <w:r>
        <w:br/>
        <w:t>In dem der Liebe Quell entspringt,</w:t>
      </w:r>
      <w:r>
        <w:br/>
        <w:t>Von dem hier alle Bächlein kamen,</w:t>
      </w:r>
      <w:r>
        <w:br/>
        <w:t>Aus dem der Selgen Schar dort trinkt.</w:t>
      </w:r>
      <w:r>
        <w:br/>
        <w:t>Wie beugen sie sich ohne Ende!</w:t>
      </w:r>
      <w:r>
        <w:br/>
        <w:t>Wie falten sie die frohen Hände!</w:t>
      </w:r>
    </w:p>
    <w:p w14:paraId="393ED298" w14:textId="77777777" w:rsidR="009641FB" w:rsidRDefault="009641FB" w:rsidP="009641FB">
      <w:pPr>
        <w:pStyle w:val="StandardWeb"/>
      </w:pPr>
      <w:r>
        <w:t>8. O Jesu, daß Dein Name bliebe</w:t>
      </w:r>
      <w:r>
        <w:br/>
        <w:t>Im Grunde tief gedrücket ein!</w:t>
      </w:r>
      <w:r>
        <w:br/>
        <w:t>Möcht Deine süße Jesusliebe</w:t>
      </w:r>
      <w:r>
        <w:br/>
        <w:t>In Herz und Sinn gepräget sein!</w:t>
      </w:r>
      <w:r>
        <w:br/>
        <w:t>Im Wort, im Werk, in allem Wesen</w:t>
      </w:r>
      <w:r>
        <w:br/>
        <w:t>Sei Jesus und sonst nichts zu lesen.</w:t>
      </w:r>
    </w:p>
    <w:p w14:paraId="63A67644" w14:textId="77777777" w:rsidR="008B686A" w:rsidRDefault="008B686A" w:rsidP="008B686A">
      <w:pPr>
        <w:pStyle w:val="berschrift1"/>
      </w:pPr>
      <w:r>
        <w:rPr>
          <w:rStyle w:val="screen-reader-text"/>
        </w:rPr>
        <w:t>Ich bin im Kreuz, was soll ich tun</w:t>
      </w:r>
      <w:r>
        <w:t xml:space="preserve"> </w:t>
      </w:r>
    </w:p>
    <w:p w14:paraId="04140325" w14:textId="77777777" w:rsidR="008B686A" w:rsidRDefault="008B686A" w:rsidP="008B686A">
      <w:pPr>
        <w:pStyle w:val="StandardWeb"/>
      </w:pPr>
      <w:r>
        <w:t>1.) Ich bin im Kreuz, was soll ich tun?</w:t>
      </w:r>
      <w:r>
        <w:br/>
        <w:t>Nur wie ein stilles Schäflein ruhn</w:t>
      </w:r>
      <w:r>
        <w:br/>
        <w:t>In Jesu Schoß und Willen.</w:t>
      </w:r>
      <w:r>
        <w:br/>
        <w:t>Ich küsse meines Freundes Hand,</w:t>
      </w:r>
      <w:r>
        <w:br/>
        <w:t>Der mir das Kreuz hat zugesandt,</w:t>
      </w:r>
      <w:r>
        <w:br/>
        <w:t>Er will sein Werk erfüllen.</w:t>
      </w:r>
    </w:p>
    <w:p w14:paraId="0EC96043" w14:textId="77777777" w:rsidR="008B686A" w:rsidRDefault="008B686A" w:rsidP="008B686A">
      <w:pPr>
        <w:pStyle w:val="StandardWeb"/>
      </w:pPr>
      <w:r>
        <w:t>2.) Er fahre nur im Schmelzen fort,</w:t>
      </w:r>
      <w:r>
        <w:br/>
        <w:t>Mitleiden ist ein süßes Wort,</w:t>
      </w:r>
      <w:r>
        <w:br/>
        <w:t>Ich leide nicht alleine:</w:t>
      </w:r>
      <w:r>
        <w:br/>
        <w:t>Sein Nahesein den Geist erquickt,</w:t>
      </w:r>
      <w:r>
        <w:br/>
        <w:t>Sein Einfluss Kraft und Gnade schickt,</w:t>
      </w:r>
      <w:r>
        <w:br/>
        <w:t>Auch wenn ich’s selbst nicht meine.</w:t>
      </w:r>
    </w:p>
    <w:p w14:paraId="5E7E9832" w14:textId="77777777" w:rsidR="008B686A" w:rsidRDefault="008B686A" w:rsidP="008B686A">
      <w:pPr>
        <w:pStyle w:val="StandardWeb"/>
      </w:pPr>
      <w:r>
        <w:t>3.) Ich achte nicht des Kreuzes Pein,</w:t>
      </w:r>
      <w:r>
        <w:br/>
        <w:t>Kann ich nur dir gefällig sein,</w:t>
      </w:r>
      <w:r>
        <w:br/>
        <w:t>O Jesu, mein Verlangen:</w:t>
      </w:r>
      <w:r>
        <w:br/>
        <w:t>Du bist und bleibst die Liebe doch,</w:t>
      </w:r>
      <w:r>
        <w:br/>
        <w:t>Ich lieb‘ dich auch am Kreuze noch,</w:t>
      </w:r>
      <w:r>
        <w:br/>
        <w:t>Mein Grund an mir bleibt hangen.</w:t>
      </w:r>
    </w:p>
    <w:p w14:paraId="39A1964C" w14:textId="77777777" w:rsidR="008B686A" w:rsidRDefault="008B686A" w:rsidP="008B686A">
      <w:pPr>
        <w:pStyle w:val="StandardWeb"/>
      </w:pPr>
      <w:r>
        <w:t>4.) Greif an, mein Herr, durch Kreuz und Leid,</w:t>
      </w:r>
      <w:r>
        <w:br/>
        <w:t>Den tiefen Grund der Eigenheit.</w:t>
      </w:r>
      <w:r>
        <w:br/>
        <w:t>Das Ende wird’s versüßen.</w:t>
      </w:r>
      <w:r>
        <w:br/>
        <w:t>Die Leidenshitze, die mich brennt,</w:t>
      </w:r>
      <w:r>
        <w:br/>
        <w:t>Verbrenne, Liebster, was uns trennt.</w:t>
      </w:r>
      <w:r>
        <w:br/>
        <w:t>Bis wir in Eins zerfließen.</w:t>
      </w:r>
    </w:p>
    <w:p w14:paraId="070FBD2D" w14:textId="77777777" w:rsidR="008B686A" w:rsidRDefault="008B686A" w:rsidP="008B686A">
      <w:pPr>
        <w:pStyle w:val="StandardWeb"/>
      </w:pPr>
      <w:r>
        <w:t>5.) Ich geb mich dir zum Opfer hin,</w:t>
      </w:r>
      <w:r>
        <w:br/>
        <w:t>zu leiden in gelassnem Sinn,</w:t>
      </w:r>
      <w:r>
        <w:br/>
        <w:t>Du weißt, ich bin der Deine.</w:t>
      </w:r>
      <w:r>
        <w:br/>
        <w:t>Nur schenk mir deine Gnad‘ und Huld,</w:t>
      </w:r>
      <w:r>
        <w:br/>
        <w:t>Dass ich mag leiden in Geduld,</w:t>
      </w:r>
      <w:r>
        <w:br/>
        <w:t>Und dich nur lieb‘ und meine.</w:t>
      </w:r>
    </w:p>
    <w:p w14:paraId="01D9197B" w14:textId="77777777" w:rsidR="008B686A" w:rsidRDefault="008B686A" w:rsidP="008B686A">
      <w:pPr>
        <w:pStyle w:val="StandardWeb"/>
      </w:pPr>
      <w:r>
        <w:t>6.) Du funkelreine Gotteslieb,</w:t>
      </w:r>
      <w:r>
        <w:br/>
        <w:t>Lass deine Kraft und sanften Trieb</w:t>
      </w:r>
      <w:r>
        <w:br/>
        <w:t>Durch’s Kreuz in mir sich mehren.</w:t>
      </w:r>
      <w:r>
        <w:br/>
        <w:t>Ich senke mich in dich hinein</w:t>
      </w:r>
      <w:r>
        <w:br/>
        <w:t>Und will dich auch in Kreuz und Pein,</w:t>
      </w:r>
      <w:r>
        <w:br/>
        <w:t>Durch’s Stillesein verehren.</w:t>
      </w:r>
    </w:p>
    <w:p w14:paraId="1E7DD8C5" w14:textId="77777777" w:rsidR="008B686A" w:rsidRDefault="008B686A" w:rsidP="008B686A">
      <w:pPr>
        <w:pStyle w:val="berschrift1"/>
      </w:pPr>
      <w:r>
        <w:rPr>
          <w:rStyle w:val="screen-reader-text"/>
        </w:rPr>
        <w:t>Ich finde stetig diese zwei</w:t>
      </w:r>
      <w:r>
        <w:t xml:space="preserve"> </w:t>
      </w:r>
    </w:p>
    <w:p w14:paraId="5CF1B037" w14:textId="77777777" w:rsidR="008B686A" w:rsidRDefault="008B686A" w:rsidP="008B686A">
      <w:pPr>
        <w:pStyle w:val="StandardWeb"/>
      </w:pPr>
      <w:r>
        <w:t>1.) Ich finde stetig diese zwei</w:t>
      </w:r>
      <w:r>
        <w:br/>
        <w:t>In meinem Wandel und Gemüte:</w:t>
      </w:r>
      <w:r>
        <w:br/>
        <w:t>Dass ich ein armer Sünder sei</w:t>
      </w:r>
      <w:r>
        <w:br/>
        <w:t>Und Gott die wesentliche Güte.</w:t>
      </w:r>
      <w:r>
        <w:br/>
        <w:t>Ich leb vor Gott zufrieden so</w:t>
      </w:r>
      <w:r>
        <w:br/>
        <w:t>Und bin bei meinem Elend froh.</w:t>
      </w:r>
    </w:p>
    <w:p w14:paraId="3F022617" w14:textId="77777777" w:rsidR="008B686A" w:rsidRDefault="008B686A" w:rsidP="008B686A">
      <w:pPr>
        <w:pStyle w:val="StandardWeb"/>
      </w:pPr>
      <w:r>
        <w:t>2.) Ich bin entblößt von allem Gut,</w:t>
      </w:r>
      <w:r>
        <w:br/>
        <w:t>Von allem Licht und Kraft und Leben.</w:t>
      </w:r>
      <w:r>
        <w:br/>
        <w:t>Gott alles ist und hat und tut,</w:t>
      </w:r>
      <w:r>
        <w:br/>
        <w:t>Er kann und will mir alles geben.</w:t>
      </w:r>
      <w:r>
        <w:br/>
        <w:t>Wenn ich mein tiefes Nichts bedenk,</w:t>
      </w:r>
      <w:r>
        <w:br/>
        <w:t>Ich mich in Gott noch tiefer senk.</w:t>
      </w:r>
    </w:p>
    <w:p w14:paraId="507C20B6" w14:textId="77777777" w:rsidR="008B686A" w:rsidRDefault="008B686A" w:rsidP="008B686A">
      <w:pPr>
        <w:pStyle w:val="StandardWeb"/>
      </w:pPr>
      <w:r>
        <w:t>3.) Pfui, pfui, mit aller Frömmigkeit,</w:t>
      </w:r>
      <w:r>
        <w:br/>
        <w:t>Wo man sich selbst besieht und liebet!</w:t>
      </w:r>
      <w:r>
        <w:br/>
        <w:t>Dies ist der Tugend Lauterkeit,</w:t>
      </w:r>
      <w:r>
        <w:br/>
        <w:t>Wenn man nur Gott die Ehre giebet.</w:t>
      </w:r>
      <w:r>
        <w:br/>
        <w:t>Das Nichts ist manchem wohl im Mund,</w:t>
      </w:r>
      <w:r>
        <w:br/>
        <w:t>Doch sitzt es wenigen im Grund.</w:t>
      </w:r>
    </w:p>
    <w:p w14:paraId="44FFD696" w14:textId="77777777" w:rsidR="008B686A" w:rsidRDefault="008B686A" w:rsidP="008B686A">
      <w:pPr>
        <w:pStyle w:val="StandardWeb"/>
      </w:pPr>
      <w:r>
        <w:t>4.) Man nennt sich öfters arm und schwach,</w:t>
      </w:r>
      <w:r>
        <w:br/>
        <w:t>Wer glaubt es aber recht von Herzen?</w:t>
      </w:r>
      <w:r>
        <w:br/>
        <w:t>Und wer es glaubt, dem bringt es Plag,</w:t>
      </w:r>
      <w:r>
        <w:br/>
        <w:t>Man glaubt’s mit Unruh und mit Schmerzen.</w:t>
      </w:r>
      <w:r>
        <w:br/>
        <w:t>Im Nichts bringt Armut keine Pein,</w:t>
      </w:r>
      <w:r>
        <w:br/>
        <w:t>Im Nichts ist man mit Frieden klein.</w:t>
      </w:r>
    </w:p>
    <w:p w14:paraId="25D8049F" w14:textId="77777777" w:rsidR="008B686A" w:rsidRDefault="008B686A" w:rsidP="008B686A">
      <w:pPr>
        <w:pStyle w:val="StandardWeb"/>
      </w:pPr>
      <w:r>
        <w:t>5.) Dies Nichts soll meine Wohnung sein.</w:t>
      </w:r>
      <w:r>
        <w:br/>
        <w:t>Herr, lass mich nimmer etwas werden,</w:t>
      </w:r>
      <w:r>
        <w:br/>
        <w:t>Sei du mein Ruhm und Freud allein,</w:t>
      </w:r>
      <w:r>
        <w:br/>
        <w:t>Mein Alles droben und auf Erden,</w:t>
      </w:r>
      <w:r>
        <w:br/>
        <w:t>Lass mich verschwinden ganz und gar,</w:t>
      </w:r>
      <w:r>
        <w:br/>
        <w:t>Sei du in mir nur offenbar!</w:t>
      </w:r>
    </w:p>
    <w:p w14:paraId="6B361037" w14:textId="77777777" w:rsidR="008B686A" w:rsidRDefault="008B686A" w:rsidP="008B686A">
      <w:pPr>
        <w:pStyle w:val="StandardWeb"/>
      </w:pPr>
      <w:r>
        <w:t>6.) Ich will wohl gerne schöne sein,</w:t>
      </w:r>
      <w:r>
        <w:br/>
        <w:t>Doch nur, damit ich dir gefalle.</w:t>
      </w:r>
      <w:r>
        <w:br/>
        <w:t>Ich such vor Menschen keinen Schein,</w:t>
      </w:r>
      <w:r>
        <w:br/>
        <w:t>Willst du, lass mein vergessen alle!</w:t>
      </w:r>
      <w:r>
        <w:br/>
        <w:t>Ich sei veracht’t und du geehrt,</w:t>
      </w:r>
      <w:r>
        <w:br/>
        <w:t>So hab ich, was ich hab begehrt.</w:t>
      </w:r>
    </w:p>
    <w:p w14:paraId="141900A0" w14:textId="77777777" w:rsidR="008B686A" w:rsidRDefault="008B686A" w:rsidP="008B686A">
      <w:pPr>
        <w:pStyle w:val="StandardWeb"/>
      </w:pPr>
      <w:r>
        <w:t>7.) Führ mich zur höchsten Heiligkeit,</w:t>
      </w:r>
      <w:r>
        <w:br/>
        <w:t>Doch lass’s die Eigenheit nicht wissen.</w:t>
      </w:r>
      <w:r>
        <w:br/>
        <w:t>Gib mir des Himmels Herrlichkeit!</w:t>
      </w:r>
      <w:r>
        <w:br/>
        <w:t>Ich leg die Kron zu deinen Füßen,</w:t>
      </w:r>
      <w:r>
        <w:br/>
        <w:t>Mit Freuden seh ich nichts in mir,</w:t>
      </w:r>
      <w:r>
        <w:br/>
        <w:t>Mit Freuden geb ich alles dir.</w:t>
      </w:r>
    </w:p>
    <w:p w14:paraId="1E134F61" w14:textId="77777777" w:rsidR="009641FB" w:rsidRDefault="009641FB" w:rsidP="009641FB">
      <w:pPr>
        <w:pStyle w:val="berschrift1"/>
      </w:pPr>
      <w:r>
        <w:rPr>
          <w:rStyle w:val="screen-reader-text"/>
        </w:rPr>
        <w:t>Jauchzet, ihr Himmel!</w:t>
      </w:r>
      <w:r>
        <w:t xml:space="preserve"> </w:t>
      </w:r>
    </w:p>
    <w:p w14:paraId="65D90537" w14:textId="77777777" w:rsidR="009641FB" w:rsidRDefault="009641FB" w:rsidP="009641FB">
      <w:pPr>
        <w:pStyle w:val="StandardWeb"/>
      </w:pPr>
      <w:r>
        <w:t>1. Jauchzet, ihr Himmel! Frohlocket, ihr englischen Chöre,</w:t>
      </w:r>
      <w:r>
        <w:br/>
        <w:t>singet dem Herren, dem Heiland der Menschen, zu Ehre!</w:t>
      </w:r>
      <w:r>
        <w:br/>
        <w:t>Sehet doch da:</w:t>
      </w:r>
      <w:r>
        <w:br/>
        <w:t>Gott will so freundlich und nah</w:t>
      </w:r>
      <w:r>
        <w:br/>
        <w:t>zu den Verlornen sich kehren.</w:t>
      </w:r>
    </w:p>
    <w:p w14:paraId="51AA0C09" w14:textId="77777777" w:rsidR="009641FB" w:rsidRDefault="009641FB" w:rsidP="009641FB">
      <w:pPr>
        <w:pStyle w:val="StandardWeb"/>
      </w:pPr>
      <w:r>
        <w:t>2. Jauchzet, ihr Himmel, frohlocket, ihr Enden der Erden!</w:t>
      </w:r>
      <w:r>
        <w:br/>
        <w:t>Gott und der Sünder, die sollen zu Freunden nun werden.</w:t>
      </w:r>
      <w:r>
        <w:br/>
        <w:t>Friede und Freud</w:t>
      </w:r>
      <w:r>
        <w:br/>
        <w:t>wird uns verkündiget heut;</w:t>
      </w:r>
      <w:r>
        <w:br/>
        <w:t>freuet euch, Hirten und Herden!</w:t>
      </w:r>
    </w:p>
    <w:p w14:paraId="039C952F" w14:textId="77777777" w:rsidR="009641FB" w:rsidRDefault="009641FB" w:rsidP="009641FB">
      <w:pPr>
        <w:pStyle w:val="StandardWeb"/>
      </w:pPr>
      <w:r>
        <w:t>3. Sehet dies Wunder, wie tief sich der Höchste hier beuget;</w:t>
      </w:r>
      <w:r>
        <w:br/>
        <w:t>sehet die Liebe, die endlich als Liebe sich zeiget!</w:t>
      </w:r>
      <w:r>
        <w:br/>
        <w:t>Gott wird ein Kind,</w:t>
      </w:r>
      <w:r>
        <w:br/>
        <w:t>träget und hebet die Sünd;</w:t>
      </w:r>
      <w:r>
        <w:br/>
        <w:t>alles anbetet und schweiget.</w:t>
      </w:r>
    </w:p>
    <w:p w14:paraId="2913CC5F" w14:textId="77777777" w:rsidR="009641FB" w:rsidRDefault="009641FB" w:rsidP="009641FB">
      <w:pPr>
        <w:pStyle w:val="StandardWeb"/>
      </w:pPr>
      <w:r>
        <w:t>4. Gott ist im Fleische: wer kann dies Geheimnis verstehen?</w:t>
      </w:r>
      <w:r>
        <w:br/>
        <w:t>Hier ist die Pforte des Lebens nun offen zu sehen.</w:t>
      </w:r>
      <w:r>
        <w:br/>
        <w:t>Gehet hinein,</w:t>
      </w:r>
      <w:r>
        <w:br/>
        <w:t>macht euch dem Kinde gemein,</w:t>
      </w:r>
      <w:r>
        <w:br/>
        <w:t>die ihr zum Vater wollt gehen.</w:t>
      </w:r>
    </w:p>
    <w:p w14:paraId="77941700" w14:textId="77777777" w:rsidR="009641FB" w:rsidRDefault="009641FB" w:rsidP="009641FB">
      <w:pPr>
        <w:pStyle w:val="StandardWeb"/>
      </w:pPr>
      <w:r>
        <w:t>5. Hast du denn, Höchster, auch meiner noch wollen gedenken?</w:t>
      </w:r>
      <w:r>
        <w:br/>
        <w:t>Du willst dich selber, dein Herze der Liebe, mir schenken.</w:t>
      </w:r>
      <w:r>
        <w:br/>
        <w:t>Sollt nicht mein Sinn</w:t>
      </w:r>
      <w:r>
        <w:br/>
        <w:t>innigst sich freuen darin</w:t>
      </w:r>
      <w:r>
        <w:br/>
        <w:t>und sich in Demut versenken?</w:t>
      </w:r>
    </w:p>
    <w:p w14:paraId="07434793" w14:textId="77777777" w:rsidR="009641FB" w:rsidRDefault="009641FB" w:rsidP="009641FB">
      <w:pPr>
        <w:pStyle w:val="StandardWeb"/>
      </w:pPr>
      <w:r>
        <w:t>6. König der Ehren, aus Liebe geworden zum Kinde,</w:t>
      </w:r>
      <w:r>
        <w:br/>
        <w:t>dem ich auch wieder mein Herze in Liebe verbinde:</w:t>
      </w:r>
      <w:r>
        <w:br/>
        <w:t>du sollst es sein,</w:t>
      </w:r>
      <w:r>
        <w:br/>
        <w:t>den ich erwähle allein;</w:t>
      </w:r>
      <w:r>
        <w:br/>
        <w:t>ewig entsag ich der Sünde.</w:t>
      </w:r>
    </w:p>
    <w:p w14:paraId="3B1D8D85" w14:textId="77777777" w:rsidR="009641FB" w:rsidRDefault="009641FB" w:rsidP="009641FB">
      <w:pPr>
        <w:pStyle w:val="StandardWeb"/>
      </w:pPr>
      <w:r>
        <w:t>7. Süßer Immanuel, werd auch geboren inwendig,</w:t>
      </w:r>
      <w:r>
        <w:br/>
        <w:t>komm doch, mein Heiland, und laß mich nicht länger elendig!</w:t>
      </w:r>
      <w:r>
        <w:br/>
        <w:t>Wohne in mir,</w:t>
      </w:r>
      <w:r>
        <w:br/>
        <w:t>mach mich ganz eines mit dir,</w:t>
      </w:r>
      <w:r>
        <w:br/>
        <w:t>und mich belebe beständig.</w:t>
      </w:r>
    </w:p>
    <w:p w14:paraId="77CB0D37" w14:textId="77777777" w:rsidR="009641FB" w:rsidRDefault="009641FB" w:rsidP="009641FB">
      <w:pPr>
        <w:pStyle w:val="StandardWeb"/>
      </w:pPr>
      <w:r>
        <w:t>8. Menschenfreund Jesu! dich lieb‘ ich, dich will ich erheben;</w:t>
      </w:r>
      <w:r>
        <w:br/>
        <w:t>laß mich doch einzig nach deinem Gefallen nur leben;</w:t>
      </w:r>
      <w:r>
        <w:br/>
        <w:t>gieb mir auch bald,</w:t>
      </w:r>
      <w:r>
        <w:br/>
        <w:t>Jesu, die Kindesgestalt,</w:t>
      </w:r>
      <w:r>
        <w:br/>
        <w:t xml:space="preserve">an dir alleine zu kleben. </w:t>
      </w:r>
    </w:p>
    <w:p w14:paraId="26B66956" w14:textId="77777777" w:rsidR="001925F1" w:rsidRDefault="001925F1" w:rsidP="001925F1">
      <w:pPr>
        <w:pStyle w:val="berschrift1"/>
      </w:pPr>
      <w:r>
        <w:rPr>
          <w:rStyle w:val="screen-reader-text"/>
        </w:rPr>
        <w:t>Jesu, der du bist alleine</w:t>
      </w:r>
      <w:r>
        <w:t xml:space="preserve"> </w:t>
      </w:r>
    </w:p>
    <w:p w14:paraId="3EF3DD23" w14:textId="77777777" w:rsidR="001925F1" w:rsidRDefault="001925F1" w:rsidP="001925F1">
      <w:pPr>
        <w:pStyle w:val="StandardWeb"/>
      </w:pPr>
      <w:r>
        <w:t>1. Jesu, der du bist alleine</w:t>
      </w:r>
      <w:r>
        <w:br/>
        <w:t>Haupt und König der Gemeine:</w:t>
      </w:r>
      <w:r>
        <w:br/>
        <w:t>Segne mich, dein armes Glied;</w:t>
      </w:r>
      <w:r>
        <w:br/>
        <w:t>Wollst mir neuen Einfluß geben</w:t>
      </w:r>
      <w:r>
        <w:br/>
        <w:t>Deines Geistes, dir zu leben;</w:t>
      </w:r>
      <w:r>
        <w:br/>
        <w:t>Stärke mich durch deine Güt.</w:t>
      </w:r>
    </w:p>
    <w:p w14:paraId="2C7759D6" w14:textId="77777777" w:rsidR="001925F1" w:rsidRDefault="001925F1" w:rsidP="001925F1">
      <w:pPr>
        <w:pStyle w:val="StandardWeb"/>
      </w:pPr>
      <w:r>
        <w:t>2. Ach dein Lebensgeist durchdringe,</w:t>
      </w:r>
      <w:r>
        <w:br/>
        <w:t>Gnade, Kraft und Segen bringe</w:t>
      </w:r>
      <w:r>
        <w:br/>
        <w:t>Deinen Gliedern allzumal,</w:t>
      </w:r>
      <w:r>
        <w:br/>
        <w:t>Wo sie hier zerstreuet wohnen</w:t>
      </w:r>
      <w:r>
        <w:br/>
        <w:t>Unter allen Nationen,</w:t>
      </w:r>
      <w:r>
        <w:br/>
        <w:t>Die du kennest überall.</w:t>
      </w:r>
    </w:p>
    <w:p w14:paraId="79BE4393" w14:textId="77777777" w:rsidR="001925F1" w:rsidRDefault="001925F1" w:rsidP="001925F1">
      <w:pPr>
        <w:pStyle w:val="StandardWeb"/>
      </w:pPr>
      <w:r>
        <w:t>3. O wie lieb ich, Herr, die Deinen,</w:t>
      </w:r>
      <w:r>
        <w:br/>
        <w:t>Die dich suchen, die dich meinen!</w:t>
      </w:r>
      <w:r>
        <w:br/>
        <w:t>O wie köstlich sind sie mir!</w:t>
      </w:r>
      <w:r>
        <w:br/>
        <w:t>Du weiß’st, wie mich’s oft erquicket,</w:t>
      </w:r>
      <w:r>
        <w:br/>
        <w:t>Wenn ich Seelen hab erblicket,</w:t>
      </w:r>
      <w:r>
        <w:br/>
        <w:t>Die sich ganz ergeben dir.</w:t>
      </w:r>
    </w:p>
    <w:p w14:paraId="133360A1" w14:textId="77777777" w:rsidR="001925F1" w:rsidRDefault="001925F1" w:rsidP="001925F1">
      <w:pPr>
        <w:pStyle w:val="StandardWeb"/>
      </w:pPr>
      <w:r>
        <w:t>4. Ich umfasse, die dir dienen;</w:t>
      </w:r>
      <w:r>
        <w:br/>
        <w:t>Ich verein’ge mich mit ihnen,</w:t>
      </w:r>
      <w:r>
        <w:br/>
        <w:t>Und vor deinem Angesicht</w:t>
      </w:r>
      <w:r>
        <w:br/>
        <w:t>Wünsch ich Zion tausend Segen;</w:t>
      </w:r>
      <w:r>
        <w:br/>
        <w:t>Stärke sie in deinen Wegen,</w:t>
      </w:r>
      <w:r>
        <w:br/>
        <w:t>Führ sie selbst nach deiner Pflicht.</w:t>
      </w:r>
    </w:p>
    <w:p w14:paraId="350ECEA4" w14:textId="77777777" w:rsidR="001925F1" w:rsidRDefault="001925F1" w:rsidP="001925F1">
      <w:pPr>
        <w:pStyle w:val="StandardWeb"/>
      </w:pPr>
      <w:r>
        <w:t>5. In der argen Welt sie rette,</w:t>
      </w:r>
      <w:r>
        <w:br/>
        <w:t>Und den Satan bald zertrete</w:t>
      </w:r>
      <w:r>
        <w:br/>
        <w:t>Gänzlich unter ihre Füß:</w:t>
      </w:r>
      <w:r>
        <w:br/>
        <w:t>Tödte, durch den Geist von innen,</w:t>
      </w:r>
      <w:r>
        <w:br/>
        <w:t>Fleischeslus, Natur und Sinnen;</w:t>
      </w:r>
      <w:r>
        <w:br/>
        <w:t>Sey nur du den Deinen süß.</w:t>
      </w:r>
    </w:p>
    <w:p w14:paraId="141A2E5E" w14:textId="77777777" w:rsidR="001925F1" w:rsidRDefault="001925F1" w:rsidP="001925F1">
      <w:pPr>
        <w:pStyle w:val="StandardWeb"/>
      </w:pPr>
      <w:r>
        <w:t>6. Die in Kreuz und Leiden leben,</w:t>
      </w:r>
      <w:r>
        <w:br/>
        <w:t>Stärke, daß sie ganz ergeben</w:t>
      </w:r>
      <w:r>
        <w:br/>
        <w:t>Ihre Seel in deine Hand;</w:t>
      </w:r>
      <w:r>
        <w:br/>
        <w:t>Laß sie dadurch werden kleiner</w:t>
      </w:r>
      <w:r>
        <w:br/>
        <w:t>Und von allen Schlacken reiner,</w:t>
      </w:r>
      <w:r>
        <w:br/>
        <w:t>Lauterlich in dich gewandt.</w:t>
      </w:r>
    </w:p>
    <w:p w14:paraId="4B7175E2" w14:textId="77777777" w:rsidR="001925F1" w:rsidRDefault="001925F1" w:rsidP="001925F1">
      <w:pPr>
        <w:pStyle w:val="StandardWeb"/>
      </w:pPr>
      <w:r>
        <w:t>7. Laß die Deinen noch auf Erden</w:t>
      </w:r>
      <w:r>
        <w:br/>
        <w:t>Ganz nach deinem Herzen werden:</w:t>
      </w:r>
      <w:r>
        <w:br/>
        <w:t>Mache deine Kinder schön,</w:t>
      </w:r>
      <w:r>
        <w:br/>
        <w:t>Abgeschieden, klein und stille,</w:t>
      </w:r>
      <w:r>
        <w:br/>
        <w:t>Sanft, einfältig, wie dein Wille,</w:t>
      </w:r>
      <w:r>
        <w:br/>
        <w:t>Und wie du sie gern willst sehn.</w:t>
      </w:r>
    </w:p>
    <w:p w14:paraId="5AC43F9C" w14:textId="77777777" w:rsidR="001925F1" w:rsidRDefault="001925F1" w:rsidP="001925F1">
      <w:pPr>
        <w:pStyle w:val="StandardWeb"/>
      </w:pPr>
      <w:r>
        <w:t>8. Sonderlich gedenke derer,</w:t>
      </w:r>
      <w:r>
        <w:br/>
        <w:t>Die es, Herr, von mir begehren,</w:t>
      </w:r>
      <w:r>
        <w:br/>
        <w:t>Daß ich für sie beten soll:</w:t>
      </w:r>
      <w:r>
        <w:br/>
        <w:t>Auf dein Herz will ich sie legen,</w:t>
      </w:r>
      <w:r>
        <w:br/>
        <w:t>Gib du jedem solchen Segen,</w:t>
      </w:r>
      <w:r>
        <w:br/>
        <w:t>Wie es not; du kennst sie wohl.</w:t>
      </w:r>
    </w:p>
    <w:p w14:paraId="35C91BB7" w14:textId="77777777" w:rsidR="001925F1" w:rsidRDefault="001925F1" w:rsidP="001925F1">
      <w:pPr>
        <w:pStyle w:val="StandardWeb"/>
      </w:pPr>
      <w:r>
        <w:t>9. Ach besuch zu dieser Stunde</w:t>
      </w:r>
      <w:r>
        <w:br/>
        <w:t>Ihre Herzen, und im Grunde</w:t>
      </w:r>
      <w:r>
        <w:br/>
        <w:t>Sie erfreu in dir allein:</w:t>
      </w:r>
      <w:r>
        <w:br/>
        <w:t>Zeuch, mit deinen Liebeszügen,</w:t>
      </w:r>
      <w:r>
        <w:br/>
        <w:t>Ihre Lust und ganz Vergnügen</w:t>
      </w:r>
      <w:r>
        <w:br/>
        <w:t>Wesentlich in dich hinein.</w:t>
      </w:r>
    </w:p>
    <w:p w14:paraId="7F38FF5D" w14:textId="77777777" w:rsidR="001925F1" w:rsidRDefault="001925F1" w:rsidP="001925F1">
      <w:pPr>
        <w:pStyle w:val="StandardWeb"/>
      </w:pPr>
      <w:r>
        <w:t>10. Ach! du haswt uns theur erworben,,</w:t>
      </w:r>
      <w:r>
        <w:br/>
        <w:t>Da du bist am Kreuz gestorben;</w:t>
      </w:r>
      <w:r>
        <w:br/>
        <w:t>Denke, Jesu! wir sind dein:</w:t>
      </w:r>
      <w:r>
        <w:br/>
        <w:t>Halt uns fest, solang wir leben,</w:t>
      </w:r>
      <w:r>
        <w:br/>
        <w:t>Und in dieser Wüste schweben;</w:t>
      </w:r>
      <w:r>
        <w:br/>
        <w:t>Laß uns nimmermehr allein.</w:t>
      </w:r>
    </w:p>
    <w:p w14:paraId="48A9825A" w14:textId="77777777" w:rsidR="001925F1" w:rsidRDefault="001925F1" w:rsidP="001925F1">
      <w:pPr>
        <w:pStyle w:val="StandardWeb"/>
      </w:pPr>
      <w:r>
        <w:t>11. Bis ich einst mit allen Frommen,</w:t>
      </w:r>
      <w:r>
        <w:br/>
        <w:t>Droben werd zusammen kommen,</w:t>
      </w:r>
      <w:r>
        <w:br/>
        <w:t>Und, von allen Flecken rein,</w:t>
      </w:r>
      <w:r>
        <w:br/>
        <w:t>Da vor deinem Throne stehen,</w:t>
      </w:r>
      <w:r>
        <w:br/>
        <w:t>Uns in dir, dich in uns sehen,</w:t>
      </w:r>
      <w:r>
        <w:br/>
        <w:t>Ewig Eins in dir zu seyn.</w:t>
      </w:r>
    </w:p>
    <w:p w14:paraId="087B1453" w14:textId="77777777" w:rsidR="008B686A" w:rsidRDefault="008B686A" w:rsidP="008B686A">
      <w:pPr>
        <w:pStyle w:val="berschrift1"/>
      </w:pPr>
      <w:r>
        <w:rPr>
          <w:rStyle w:val="screen-reader-text"/>
        </w:rPr>
        <w:t>Jesu, mein Erbarmer höre</w:t>
      </w:r>
      <w:r>
        <w:t xml:space="preserve"> </w:t>
      </w:r>
    </w:p>
    <w:p w14:paraId="74C76707" w14:textId="77777777" w:rsidR="008B686A" w:rsidRDefault="008B686A" w:rsidP="008B686A">
      <w:pPr>
        <w:pStyle w:val="StandardWeb"/>
      </w:pPr>
      <w:r>
        <w:t>1.) Jesu, mein Erbarmer höre.</w:t>
      </w:r>
      <w:r>
        <w:br/>
        <w:t>Und dich kehre</w:t>
      </w:r>
      <w:r>
        <w:br/>
        <w:t>Doch in Gnaden her zu mir!</w:t>
      </w:r>
      <w:r>
        <w:br/>
        <w:t>Du erkennest mein Plage,</w:t>
      </w:r>
      <w:r>
        <w:br/>
        <w:t>Meine Klage</w:t>
      </w:r>
      <w:r>
        <w:br/>
        <w:t>Ist ja Nacht und Tag vor dir.</w:t>
      </w:r>
    </w:p>
    <w:p w14:paraId="20C85E32" w14:textId="77777777" w:rsidR="008B686A" w:rsidRDefault="008B686A" w:rsidP="008B686A">
      <w:pPr>
        <w:pStyle w:val="StandardWeb"/>
      </w:pPr>
      <w:r>
        <w:t>2.) Sieh, wie ich im Finstern schwebe!</w:t>
      </w:r>
      <w:r>
        <w:br/>
        <w:t>Ach, ich lebe</w:t>
      </w:r>
      <w:r>
        <w:br/>
        <w:t>Wie verirrt im fremden Land.</w:t>
      </w:r>
      <w:r>
        <w:br/>
        <w:t>Äußerlich in Kreuz und Schmerzen,</w:t>
      </w:r>
      <w:r>
        <w:br/>
        <w:t>Und im Herzen</w:t>
      </w:r>
      <w:r>
        <w:br/>
        <w:t>sind die Leiden dir bekannt.</w:t>
      </w:r>
    </w:p>
    <w:p w14:paraId="41D2784F" w14:textId="77777777" w:rsidR="008B686A" w:rsidRDefault="008B686A" w:rsidP="008B686A">
      <w:pPr>
        <w:pStyle w:val="StandardWeb"/>
      </w:pPr>
      <w:r>
        <w:t>3.) Schau die Bande, die mich drücken</w:t>
      </w:r>
      <w:r>
        <w:br/>
        <w:t>Und verstricken,</w:t>
      </w:r>
      <w:r>
        <w:br/>
        <w:t>Mache mich Gefangnen los!</w:t>
      </w:r>
      <w:r>
        <w:br/>
        <w:t>Denn ich kann mich selbst vom Bösen</w:t>
      </w:r>
      <w:r>
        <w:br/>
        <w:t>Nicht erlösen.</w:t>
      </w:r>
      <w:r>
        <w:br/>
        <w:t>Ach, ich bin so schwach und bloß.</w:t>
      </w:r>
    </w:p>
    <w:p w14:paraId="425E47DD" w14:textId="77777777" w:rsidR="008B686A" w:rsidRDefault="008B686A" w:rsidP="008B686A">
      <w:pPr>
        <w:pStyle w:val="StandardWeb"/>
      </w:pPr>
      <w:r>
        <w:t>4.) Des Versuchers lose Stricke,</w:t>
      </w:r>
      <w:r>
        <w:br/>
        <w:t>Sein Tücke</w:t>
      </w:r>
      <w:r>
        <w:br/>
        <w:t>Auf mich Armen dringen zu,</w:t>
      </w:r>
      <w:r>
        <w:br/>
        <w:t>Dass mein Herz oft gar will wanken.</w:t>
      </w:r>
      <w:r>
        <w:br/>
        <w:t>In Gedanken</w:t>
      </w:r>
      <w:r>
        <w:br/>
        <w:t>Lässt er mir auch keine Ruh.</w:t>
      </w:r>
    </w:p>
    <w:p w14:paraId="35F7C8F8" w14:textId="77777777" w:rsidR="008B686A" w:rsidRDefault="008B686A" w:rsidP="008B686A">
      <w:pPr>
        <w:pStyle w:val="StandardWeb"/>
      </w:pPr>
      <w:r>
        <w:t>5.) Keine Ruhe kann ich finden,</w:t>
      </w:r>
      <w:r>
        <w:br/>
        <w:t>Meine Sünden,</w:t>
      </w:r>
      <w:r>
        <w:br/>
        <w:t>Die mich drücken, schenke mir.</w:t>
      </w:r>
      <w:r>
        <w:br/>
        <w:t>Stille mein betrübtes Sehnen</w:t>
      </w:r>
      <w:r>
        <w:br/>
        <w:t>Und die Tränen,</w:t>
      </w:r>
      <w:r>
        <w:br/>
        <w:t>Mache mich getrost in dir!</w:t>
      </w:r>
    </w:p>
    <w:p w14:paraId="7DE5AA35" w14:textId="77777777" w:rsidR="008B686A" w:rsidRDefault="008B686A" w:rsidP="008B686A">
      <w:pPr>
        <w:pStyle w:val="StandardWeb"/>
      </w:pPr>
      <w:r>
        <w:t>6.) Ach, mein Mut ist gar gesunken,</w:t>
      </w:r>
      <w:r>
        <w:br/>
        <w:t>Keinen Funken</w:t>
      </w:r>
      <w:r>
        <w:br/>
        <w:t>Find ich oft vom Glauben mehr.</w:t>
      </w:r>
      <w:r>
        <w:br/>
        <w:t>Oft mein Herze wahrlich meinet,</w:t>
      </w:r>
      <w:r>
        <w:br/>
        <w:t>Und es scheinet,</w:t>
      </w:r>
      <w:r>
        <w:br/>
        <w:t>Dass ich ganz verstoßen wär.</w:t>
      </w:r>
    </w:p>
    <w:p w14:paraId="6EBFA478" w14:textId="77777777" w:rsidR="008B686A" w:rsidRDefault="008B686A" w:rsidP="008B686A">
      <w:pPr>
        <w:pStyle w:val="StandardWeb"/>
      </w:pPr>
      <w:r>
        <w:t>7.) Herr, wann willst du dich erbarmen?</w:t>
      </w:r>
      <w:r>
        <w:br/>
        <w:t>Lass mich Armen</w:t>
      </w:r>
      <w:r>
        <w:br/>
        <w:t>Doch nicht liegen, wie ich’s wert!</w:t>
      </w:r>
      <w:r>
        <w:br/>
        <w:t>Du hast mich ja selbst gezogen</w:t>
      </w:r>
      <w:r>
        <w:br/>
        <w:t>Und bewogen,</w:t>
      </w:r>
      <w:r>
        <w:br/>
        <w:t>Dass ich mich zu dir gekehrt.</w:t>
      </w:r>
    </w:p>
    <w:p w14:paraId="49157B1E" w14:textId="77777777" w:rsidR="008B686A" w:rsidRDefault="008B686A" w:rsidP="008B686A">
      <w:pPr>
        <w:pStyle w:val="StandardWeb"/>
      </w:pPr>
      <w:r>
        <w:t>8.) Du hast auch, mein Gott und König,</w:t>
      </w:r>
      <w:r>
        <w:br/>
        <w:t>Mich nicht wenig</w:t>
      </w:r>
      <w:r>
        <w:br/>
        <w:t>Deine Treue lassen sehn.</w:t>
      </w:r>
      <w:r>
        <w:br/>
        <w:t>Bin ich gleich nicht treu geblieben,</w:t>
      </w:r>
      <w:r>
        <w:br/>
        <w:t>Dich zu lieben,</w:t>
      </w:r>
      <w:r>
        <w:br/>
        <w:t>Doch bleibt deine Treue stehn.</w:t>
      </w:r>
    </w:p>
    <w:p w14:paraId="5820FA8D" w14:textId="77777777" w:rsidR="008B686A" w:rsidRDefault="008B686A" w:rsidP="008B686A">
      <w:pPr>
        <w:pStyle w:val="StandardWeb"/>
      </w:pPr>
      <w:r>
        <w:t>9.) Komm und stärke meinen Glauben,</w:t>
      </w:r>
      <w:r>
        <w:br/>
        <w:t>Den zu rauben</w:t>
      </w:r>
      <w:r>
        <w:br/>
        <w:t>Satan immer ist bedacht.</w:t>
      </w:r>
      <w:r>
        <w:br/>
        <w:t>Hilf mir, dass ich im Vertrauen</w:t>
      </w:r>
      <w:r>
        <w:br/>
        <w:t>Möge schauen</w:t>
      </w:r>
      <w:r>
        <w:br/>
        <w:t>Auf dich auch in finstrer Nacht!</w:t>
      </w:r>
    </w:p>
    <w:p w14:paraId="0438C619" w14:textId="77777777" w:rsidR="008B686A" w:rsidRDefault="008B686A" w:rsidP="008B686A">
      <w:pPr>
        <w:pStyle w:val="StandardWeb"/>
      </w:pPr>
      <w:r>
        <w:t>10.) Segne kräftig meine Leiden,</w:t>
      </w:r>
      <w:r>
        <w:br/>
        <w:t>Mich zu scheiden</w:t>
      </w:r>
      <w:r>
        <w:br/>
        <w:t>Mehr von Sünd und Eigenheit,</w:t>
      </w:r>
      <w:r>
        <w:br/>
        <w:t>Mehr und inniger ergeben</w:t>
      </w:r>
      <w:r>
        <w:br/>
        <w:t>Dir zu leben</w:t>
      </w:r>
      <w:r>
        <w:br/>
        <w:t>Stets in wahrer Heiligkeit!</w:t>
      </w:r>
    </w:p>
    <w:p w14:paraId="11145C84" w14:textId="77777777" w:rsidR="008B686A" w:rsidRDefault="008B686A" w:rsidP="008B686A">
      <w:pPr>
        <w:pStyle w:val="StandardWeb"/>
      </w:pPr>
      <w:r>
        <w:t>11.) Gib Geduld, dass ich gelassen</w:t>
      </w:r>
      <w:r>
        <w:br/>
        <w:t>Mög umfassen</w:t>
      </w:r>
      <w:r>
        <w:br/>
        <w:t>Meine Leiden sanft und still.</w:t>
      </w:r>
      <w:r>
        <w:br/>
        <w:t>Lass sich beugen alles Harte,</w:t>
      </w:r>
      <w:r>
        <w:br/>
        <w:t>Dass ich warte,</w:t>
      </w:r>
      <w:r>
        <w:br/>
        <w:t>Wie und wann der Herr es will!</w:t>
      </w:r>
    </w:p>
    <w:p w14:paraId="552DE69B" w14:textId="77777777" w:rsidR="008B686A" w:rsidRDefault="008B686A" w:rsidP="008B686A">
      <w:pPr>
        <w:pStyle w:val="StandardWeb"/>
      </w:pPr>
      <w:r>
        <w:t>12.) Da, mein Heiland ist mein Wille,</w:t>
      </w:r>
      <w:r>
        <w:br/>
        <w:t>Komm und stille</w:t>
      </w:r>
      <w:r>
        <w:br/>
        <w:t>Mein gestörtes Herze dann.</w:t>
      </w:r>
      <w:r>
        <w:br/>
        <w:t>Steh mir bei, so kann ich stehen,</w:t>
      </w:r>
      <w:r>
        <w:br/>
        <w:t>Lass mich sehen,</w:t>
      </w:r>
      <w:r>
        <w:br/>
        <w:t>Was in mir die Gnade kann!</w:t>
      </w:r>
    </w:p>
    <w:p w14:paraId="46CCC6A1" w14:textId="77777777" w:rsidR="008B686A" w:rsidRDefault="008B686A" w:rsidP="008B686A">
      <w:pPr>
        <w:pStyle w:val="berschrift1"/>
      </w:pPr>
      <w:r>
        <w:rPr>
          <w:rStyle w:val="screen-reader-text"/>
        </w:rPr>
        <w:t>Komm, Heilger Geist, komm niederwärts</w:t>
      </w:r>
      <w:r>
        <w:t xml:space="preserve"> </w:t>
      </w:r>
    </w:p>
    <w:p w14:paraId="38ECE0AF" w14:textId="77777777" w:rsidR="008B686A" w:rsidRDefault="008B686A" w:rsidP="008B686A">
      <w:pPr>
        <w:pStyle w:val="StandardWeb"/>
      </w:pPr>
      <w:r>
        <w:t>1.) Komm, Heilger Geist, komm niederwärts,</w:t>
      </w:r>
      <w:r>
        <w:br/>
        <w:t>Schieß in mein kalt und finster Herz</w:t>
      </w:r>
      <w:r>
        <w:br/>
        <w:t>Dein’n hellen Lichts- und Liebestrahl</w:t>
      </w:r>
      <w:r>
        <w:br/>
        <w:t>Bereit mein Herz zu deinem Saal!</w:t>
      </w:r>
    </w:p>
    <w:p w14:paraId="72747D60" w14:textId="77777777" w:rsidR="008B686A" w:rsidRDefault="008B686A" w:rsidP="008B686A">
      <w:pPr>
        <w:pStyle w:val="StandardWeb"/>
      </w:pPr>
      <w:r>
        <w:t>2.) Du wahrer Armenvater fromm,</w:t>
      </w:r>
      <w:r>
        <w:br/>
        <w:t>Du Geber guter Gaben, komm,</w:t>
      </w:r>
      <w:r>
        <w:br/>
        <w:t>Komm, Licht der Herzen, komm herein,</w:t>
      </w:r>
      <w:r>
        <w:br/>
        <w:t>Leit mich in alle Wahrheit ein!</w:t>
      </w:r>
    </w:p>
    <w:p w14:paraId="79FAC9FA" w14:textId="77777777" w:rsidR="008B686A" w:rsidRDefault="008B686A" w:rsidP="008B686A">
      <w:pPr>
        <w:pStyle w:val="StandardWeb"/>
      </w:pPr>
      <w:r>
        <w:t>3.) Komm, Tröster derer, die betrübt,</w:t>
      </w:r>
      <w:r>
        <w:br/>
        <w:t>Du süßer Gast der’r, die verliebt,</w:t>
      </w:r>
      <w:r>
        <w:br/>
        <w:t>Du sanfte Kühlung solcher, die</w:t>
      </w:r>
      <w:r>
        <w:br/>
        <w:t>In Kreuz und Leiden schwitzen hie!</w:t>
      </w:r>
    </w:p>
    <w:p w14:paraId="252370A3" w14:textId="77777777" w:rsidR="008B686A" w:rsidRDefault="008B686A" w:rsidP="008B686A">
      <w:pPr>
        <w:pStyle w:val="StandardWeb"/>
      </w:pPr>
      <w:r>
        <w:t>4.) In Müh und Unruh gibst du Ruh,</w:t>
      </w:r>
      <w:r>
        <w:br/>
        <w:t>Die größte Hitze linderst du,</w:t>
      </w:r>
      <w:r>
        <w:br/>
        <w:t>Selbst wenn das Aug in Tränen fließt,</w:t>
      </w:r>
      <w:r>
        <w:br/>
        <w:t>Das Herz oft deinen Trost genießt.</w:t>
      </w:r>
    </w:p>
    <w:p w14:paraId="5BA4D795" w14:textId="77777777" w:rsidR="008B686A" w:rsidRDefault="008B686A" w:rsidP="008B686A">
      <w:pPr>
        <w:pStyle w:val="StandardWeb"/>
      </w:pPr>
      <w:r>
        <w:t>5.) O du höchst selig’s Gottheitslicht,</w:t>
      </w:r>
      <w:r>
        <w:br/>
        <w:t>Ach, lass mich ja im Finstern nicht.</w:t>
      </w:r>
      <w:r>
        <w:br/>
        <w:t>Mit deiner Glut, mit deinem Glanz</w:t>
      </w:r>
      <w:r>
        <w:br/>
        <w:t>Mein Innerstes erfülle ganz!</w:t>
      </w:r>
    </w:p>
    <w:p w14:paraId="5DEF5C13" w14:textId="77777777" w:rsidR="008B686A" w:rsidRDefault="008B686A" w:rsidP="008B686A">
      <w:pPr>
        <w:pStyle w:val="StandardWeb"/>
      </w:pPr>
      <w:r>
        <w:t>6.) Mein Herz ohn dich und deine Gnad</w:t>
      </w:r>
      <w:r>
        <w:br/>
        <w:t>Kein Leben, Kraft noch Tugend hat.</w:t>
      </w:r>
      <w:r>
        <w:br/>
        <w:t>So tief die Sünde in mir steckt,</w:t>
      </w:r>
      <w:r>
        <w:br/>
        <w:t>Dass Leib und Seel und Geist befleckt.</w:t>
      </w:r>
    </w:p>
    <w:p w14:paraId="42AC22CA" w14:textId="77777777" w:rsidR="008B686A" w:rsidRDefault="008B686A" w:rsidP="008B686A">
      <w:pPr>
        <w:pStyle w:val="StandardWeb"/>
      </w:pPr>
      <w:r>
        <w:t>7.) Drum wasche, was besudelt, doch,</w:t>
      </w:r>
      <w:r>
        <w:br/>
        <w:t>Befeuchte, was so dürre noch,</w:t>
      </w:r>
      <w:r>
        <w:br/>
        <w:t>Und was in mir möcht sein verwund’t,</w:t>
      </w:r>
      <w:r>
        <w:br/>
        <w:t>Das mach, o Salböl, recht gesund!</w:t>
      </w:r>
    </w:p>
    <w:p w14:paraId="60BF69B6" w14:textId="77777777" w:rsidR="008B686A" w:rsidRDefault="008B686A" w:rsidP="008B686A">
      <w:pPr>
        <w:pStyle w:val="StandardWeb"/>
      </w:pPr>
      <w:r>
        <w:t>8.) Mach mild und weich, was steif und hart,</w:t>
      </w:r>
      <w:r>
        <w:br/>
        <w:t>Erwärme, was vor Kält erstarrt,</w:t>
      </w:r>
      <w:r>
        <w:br/>
        <w:t>Was irgend möchte sein verirrt,</w:t>
      </w:r>
      <w:r>
        <w:br/>
        <w:t>Das führ zurecht, getreuer Hirt!</w:t>
      </w:r>
    </w:p>
    <w:p w14:paraId="2A474C27" w14:textId="77777777" w:rsidR="008B686A" w:rsidRDefault="008B686A" w:rsidP="008B686A">
      <w:pPr>
        <w:pStyle w:val="StandardWeb"/>
      </w:pPr>
      <w:r>
        <w:t>9.) Schenk uns, dein’m armen Häufelein,</w:t>
      </w:r>
      <w:r>
        <w:br/>
        <w:t>Die in dich trauen nur allein,</w:t>
      </w:r>
      <w:r>
        <w:br/>
        <w:t>Ins Herz die heilge Siebenzahl</w:t>
      </w:r>
      <w:r>
        <w:br/>
        <w:t>Dein’r hohen Gaben allzumal.</w:t>
      </w:r>
    </w:p>
    <w:p w14:paraId="0C413044" w14:textId="77777777" w:rsidR="008B686A" w:rsidRDefault="008B686A" w:rsidP="008B686A">
      <w:pPr>
        <w:pStyle w:val="StandardWeb"/>
      </w:pPr>
      <w:r>
        <w:t>10.) Gib Gnade, Tugend, Heiligkeit</w:t>
      </w:r>
      <w:r>
        <w:br/>
        <w:t>Und endlich nach vollbrachtem Streit</w:t>
      </w:r>
      <w:r>
        <w:br/>
        <w:t>Die volle Seligkeit dazu</w:t>
      </w:r>
      <w:r>
        <w:br/>
        <w:t>In ew’ger Glorie, Freud und Ruh!</w:t>
      </w:r>
    </w:p>
    <w:p w14:paraId="31CFC511" w14:textId="77777777" w:rsidR="009641FB" w:rsidRDefault="009641FB" w:rsidP="009641FB">
      <w:pPr>
        <w:pStyle w:val="berschrift1"/>
      </w:pPr>
      <w:r>
        <w:t xml:space="preserve">Komm, laß uns gehen, mein Freund, hinaus aufs Feld </w:t>
      </w:r>
    </w:p>
    <w:p w14:paraId="0AC7EB8E" w14:textId="77777777" w:rsidR="009641FB" w:rsidRDefault="009641FB" w:rsidP="009641FB">
      <w:pPr>
        <w:pStyle w:val="StandardWeb"/>
      </w:pPr>
      <w:r>
        <w:t>Komm, laß uns gehen, mein Freund, hinaus aufs Feld,</w:t>
      </w:r>
      <w:r>
        <w:br/>
        <w:t>Laß uns besehen des Frühlings Pracht und Freude,</w:t>
      </w:r>
      <w:r>
        <w:br/>
        <w:t>Schau‘ da Dein Werk! Die Erd‘ im neuen Kleide;</w:t>
      </w:r>
      <w:r>
        <w:br/>
        <w:t>Sie grünt, sie blüht; Dir jauchzet alle Welt.</w:t>
      </w:r>
    </w:p>
    <w:p w14:paraId="32A459EA" w14:textId="77777777" w:rsidR="009641FB" w:rsidRDefault="009641FB" w:rsidP="009641FB">
      <w:pPr>
        <w:pStyle w:val="StandardWeb"/>
      </w:pPr>
      <w:r>
        <w:t>Der Vöglein Schaar singt lustig Tag und Nacht;</w:t>
      </w:r>
      <w:r>
        <w:br/>
        <w:t>Das Bienlein saugt gar emsig bei dem Wetter,</w:t>
      </w:r>
      <w:r>
        <w:br/>
        <w:t>Wie süß bestreahlt die Sonne Blum‘ und Blätter!</w:t>
      </w:r>
      <w:r>
        <w:br/>
        <w:t>Du bist’s, mein Licht, der Alles fröhlich macht.</w:t>
      </w:r>
    </w:p>
    <w:p w14:paraId="661A29BE" w14:textId="77777777" w:rsidR="009641FB" w:rsidRDefault="009641FB" w:rsidP="009641FB">
      <w:pPr>
        <w:pStyle w:val="StandardWeb"/>
      </w:pPr>
      <w:r>
        <w:t>Im Herzen Du, dort außen die Figur;</w:t>
      </w:r>
      <w:r>
        <w:br/>
        <w:t>Ich liebe Dich in Deinen Schildereien,</w:t>
      </w:r>
      <w:r>
        <w:br/>
        <w:t>Und muß mich ja herzkindlich drüber freuen,</w:t>
      </w:r>
      <w:r>
        <w:br/>
        <w:t>Wie schön, wie schön ist Deine Creatur!</w:t>
      </w:r>
    </w:p>
    <w:p w14:paraId="14C03FA8" w14:textId="77777777" w:rsidR="009641FB" w:rsidRDefault="009641FB" w:rsidP="009641FB">
      <w:pPr>
        <w:pStyle w:val="StandardWeb"/>
      </w:pPr>
      <w:r>
        <w:t>Das kleinste Blatt, das feinste Gräselein</w:t>
      </w:r>
      <w:r>
        <w:br/>
        <w:t>Rühmt Deine Kunst. Was grünt und blüht und lebet,</w:t>
      </w:r>
      <w:r>
        <w:br/>
        <w:t>Ein liebend Herz entzückt zu Dir erhebet,</w:t>
      </w:r>
      <w:r>
        <w:br/>
        <w:t>Wie schön, wie schön muß nicht das Urbild sein!</w:t>
      </w:r>
    </w:p>
    <w:p w14:paraId="2E56DD82" w14:textId="77777777" w:rsidR="009641FB" w:rsidRDefault="009641FB" w:rsidP="009641FB">
      <w:pPr>
        <w:pStyle w:val="StandardWeb"/>
      </w:pPr>
      <w:r>
        <w:t>Deine Himmelpracht, Dein tausend Tausendschön,</w:t>
      </w:r>
      <w:r>
        <w:br/>
        <w:t>Draus im Triumph stets neue Wunder grünen,</w:t>
      </w:r>
      <w:r>
        <w:br/>
        <w:t>Dein Leben und Dein Geben, uns zu dienen,</w:t>
      </w:r>
      <w:r>
        <w:br/>
        <w:t>Kann ich vergnügt in dem Geälde sehn.</w:t>
      </w:r>
    </w:p>
    <w:p w14:paraId="557C9705" w14:textId="77777777" w:rsidR="009641FB" w:rsidRDefault="009641FB" w:rsidP="009641FB">
      <w:pPr>
        <w:pStyle w:val="StandardWeb"/>
      </w:pPr>
      <w:r>
        <w:t>Die Sonne lockt der Blüthe Knospen aus,</w:t>
      </w:r>
      <w:r>
        <w:br/>
        <w:t>Die Erde trägt den Schooß voll Erstlingsgaben,</w:t>
      </w:r>
      <w:r>
        <w:br/>
        <w:t>Gras, Kraut und Korn zum Nähren und zum Laben;</w:t>
      </w:r>
      <w:r>
        <w:br/>
        <w:t>Hier bing‘ ich’s Dir als Priester in Dein Haus.</w:t>
      </w:r>
    </w:p>
    <w:p w14:paraId="27BA9002" w14:textId="77777777" w:rsidR="009641FB" w:rsidRDefault="009641FB" w:rsidP="009641FB">
      <w:pPr>
        <w:pStyle w:val="StandardWeb"/>
      </w:pPr>
      <w:r>
        <w:t>Ich schaue dort mit süßem Andachtsblick,</w:t>
      </w:r>
      <w:r>
        <w:br/>
        <w:t>Der Blumen Zier in Gärten und in Wiesen;</w:t>
      </w:r>
      <w:r>
        <w:br/>
        <w:t>Gestalt, Geruch und Farben hoch gepriesen,</w:t>
      </w:r>
      <w:r>
        <w:br/>
        <w:t>Und bringe Dir die ganze Pracht zurück.</w:t>
      </w:r>
    </w:p>
    <w:p w14:paraId="3B335380" w14:textId="77777777" w:rsidR="009641FB" w:rsidRDefault="009641FB" w:rsidP="009641FB">
      <w:pPr>
        <w:pStyle w:val="StandardWeb"/>
      </w:pPr>
      <w:r>
        <w:t>Die Nachtigall singt Hallelujah Dir,</w:t>
      </w:r>
      <w:r>
        <w:br/>
        <w:t>Bewunderend den neuen Schmuck im Grünen.</w:t>
      </w:r>
      <w:r>
        <w:br/>
        <w:t>Hör‘, Liebster, hör‘, so will ich auch Dir dienen,</w:t>
      </w:r>
      <w:r>
        <w:br/>
        <w:t>In Dir mein Herz sich freu‘ und jubelir‘.</w:t>
      </w:r>
    </w:p>
    <w:p w14:paraId="3B1726DF" w14:textId="77777777" w:rsidR="009641FB" w:rsidRDefault="009641FB" w:rsidP="009641FB">
      <w:pPr>
        <w:pStyle w:val="StandardWeb"/>
      </w:pPr>
      <w:r>
        <w:t>Die Lerche trägt Dein, Lob, so hoch sie kann;</w:t>
      </w:r>
      <w:r>
        <w:br/>
        <w:t>Ich möcht‘ in Dir, als meiner Luft, so schweben,</w:t>
      </w:r>
      <w:r>
        <w:br/>
        <w:t>Disch, selig’s Gut, mit höchstem Lob erheben;</w:t>
      </w:r>
      <w:r>
        <w:br/>
        <w:t xml:space="preserve">Doch, wer erreicht’s? Ich sink‘ ich bete an! </w:t>
      </w:r>
    </w:p>
    <w:p w14:paraId="2DED0838" w14:textId="77777777" w:rsidR="001925F1" w:rsidRDefault="001925F1" w:rsidP="001925F1">
      <w:pPr>
        <w:pStyle w:val="berschrift1"/>
      </w:pPr>
      <w:r>
        <w:rPr>
          <w:rStyle w:val="screen-reader-text"/>
        </w:rPr>
        <w:t>Kommt, Kinder, laßt uns gehen</w:t>
      </w:r>
      <w:r>
        <w:t xml:space="preserve"> </w:t>
      </w:r>
    </w:p>
    <w:p w14:paraId="79610D3A" w14:textId="77777777" w:rsidR="001925F1" w:rsidRDefault="001925F1" w:rsidP="001925F1">
      <w:pPr>
        <w:pStyle w:val="StandardWeb"/>
      </w:pPr>
      <w:r>
        <w:t>1. Kommt, Kinder, laßt uns gehen,</w:t>
      </w:r>
      <w:r>
        <w:br/>
        <w:t>Der Abend kommt herbei;</w:t>
      </w:r>
      <w:r>
        <w:br/>
        <w:t>Es ist gefährlich stehen</w:t>
      </w:r>
      <w:r>
        <w:br/>
        <w:t>In dieser Wüstenei.</w:t>
      </w:r>
      <w:r>
        <w:br/>
        <w:t>Kommt, stärket euren Mut,</w:t>
      </w:r>
      <w:r>
        <w:br/>
        <w:t>Zur Ewigkeit zu wandern</w:t>
      </w:r>
      <w:r>
        <w:br/>
        <w:t>Von einer Kraft zur andern;</w:t>
      </w:r>
      <w:r>
        <w:br/>
        <w:t>Es ist das Ende gut.</w:t>
      </w:r>
    </w:p>
    <w:p w14:paraId="1B4575D0" w14:textId="77777777" w:rsidR="001925F1" w:rsidRDefault="001925F1" w:rsidP="001925F1">
      <w:pPr>
        <w:pStyle w:val="StandardWeb"/>
      </w:pPr>
      <w:r>
        <w:t>2. Es soll uns nicht gereuen</w:t>
      </w:r>
      <w:r>
        <w:br/>
        <w:t>Der schmale Pilgerpfad;</w:t>
      </w:r>
      <w:r>
        <w:br/>
        <w:t>Wir kennen ja den Treuen,</w:t>
      </w:r>
      <w:r>
        <w:br/>
        <w:t>Der uns gerufen hat.</w:t>
      </w:r>
      <w:r>
        <w:br/>
        <w:t>Kommt, folgt und trauet dem;</w:t>
      </w:r>
      <w:r>
        <w:br/>
        <w:t>Ein jeder sein Gesichte</w:t>
      </w:r>
      <w:r>
        <w:br/>
        <w:t>Mit ganzer Wendung richte</w:t>
      </w:r>
      <w:r>
        <w:br/>
        <w:t>Steif nach Jerusalem.</w:t>
      </w:r>
    </w:p>
    <w:p w14:paraId="52C57D42" w14:textId="77777777" w:rsidR="001925F1" w:rsidRDefault="001925F1" w:rsidP="001925F1">
      <w:pPr>
        <w:pStyle w:val="StandardWeb"/>
      </w:pPr>
      <w:r>
        <w:t>3. Der Ausgang der geschehen,</w:t>
      </w:r>
      <w:r>
        <w:br/>
        <w:t>Ist uns fürwahr nicht leid;</w:t>
      </w:r>
      <w:r>
        <w:br/>
        <w:t>Es soll noch besser gehen</w:t>
      </w:r>
      <w:r>
        <w:br/>
        <w:t>Zur Abgeschiedenheit.</w:t>
      </w:r>
      <w:r>
        <w:br/>
        <w:t>Nein, Kinder! seyd nicht bang,</w:t>
      </w:r>
      <w:r>
        <w:br/>
        <w:t>Verachtet tausend Welten,</w:t>
      </w:r>
      <w:r>
        <w:br/>
        <w:t>Ihr Locken und ihr Schelten,</w:t>
      </w:r>
      <w:r>
        <w:br/>
        <w:t>Und geht nur euren Gang.</w:t>
      </w:r>
    </w:p>
    <w:p w14:paraId="7D633EDD" w14:textId="77777777" w:rsidR="001925F1" w:rsidRDefault="001925F1" w:rsidP="001925F1">
      <w:pPr>
        <w:pStyle w:val="StandardWeb"/>
      </w:pPr>
      <w:r>
        <w:t>4. Geht der Natur entgegen,</w:t>
      </w:r>
      <w:r>
        <w:br/>
        <w:t>So geht’s gerad und fein;</w:t>
      </w:r>
      <w:r>
        <w:br/>
        <w:t>Die Fleisch und Sinnen pflegen,</w:t>
      </w:r>
      <w:r>
        <w:br/>
        <w:t>Noch schlechte Pilger sein.</w:t>
      </w:r>
      <w:r>
        <w:br/>
        <w:t>Verlaßt die Kreatur</w:t>
      </w:r>
      <w:r>
        <w:br/>
        <w:t>Und was euch sonst will binden;</w:t>
      </w:r>
      <w:r>
        <w:br/>
        <w:t>Laßt gar euch selbst dahinten,</w:t>
      </w:r>
      <w:r>
        <w:br/>
        <w:t>Es geht durchs Sterben nur.</w:t>
      </w:r>
    </w:p>
    <w:p w14:paraId="636FA815" w14:textId="77777777" w:rsidR="001925F1" w:rsidRDefault="001925F1" w:rsidP="001925F1">
      <w:pPr>
        <w:pStyle w:val="StandardWeb"/>
      </w:pPr>
      <w:r>
        <w:t>5. Man muß wie Pilger wandeln,</w:t>
      </w:r>
      <w:r>
        <w:br/>
        <w:t>Frei, bloß und wahrlich leer;</w:t>
      </w:r>
      <w:r>
        <w:br/>
        <w:t>Viel sammeln, halten, handeln</w:t>
      </w:r>
      <w:r>
        <w:br/>
        <w:t>Macht unsern Gang nur schwer.</w:t>
      </w:r>
      <w:r>
        <w:br/>
        <w:t>Wer will, der trag sich todt;</w:t>
      </w:r>
      <w:r>
        <w:br/>
        <w:t>Wir reisen abgeschieden,</w:t>
      </w:r>
      <w:r>
        <w:br/>
        <w:t>Mit wenigem zufrieden;</w:t>
      </w:r>
      <w:r>
        <w:br/>
        <w:t>Wir brauchens nur zur Noth.</w:t>
      </w:r>
    </w:p>
    <w:p w14:paraId="4D901AF3" w14:textId="77777777" w:rsidR="001925F1" w:rsidRDefault="001925F1" w:rsidP="001925F1">
      <w:pPr>
        <w:pStyle w:val="StandardWeb"/>
      </w:pPr>
      <w:r>
        <w:t>6. Schmückt euer Herz aufs beste,</w:t>
      </w:r>
      <w:r>
        <w:br/>
        <w:t>Sonst weder Leib noch Haus;</w:t>
      </w:r>
      <w:r>
        <w:br/>
        <w:t>Wir sind hier fremde Gäste</w:t>
      </w:r>
      <w:r>
        <w:br/>
        <w:t>Und ziehen bald hinaus:</w:t>
      </w:r>
      <w:r>
        <w:br/>
        <w:t>Gemach bringt Ungemach;</w:t>
      </w:r>
      <w:r>
        <w:br/>
        <w:t>Ein Pilger muß sich schicken,</w:t>
      </w:r>
      <w:r>
        <w:br/>
        <w:t>Sich dulden und sich bücken</w:t>
      </w:r>
      <w:r>
        <w:br/>
        <w:t>Den kurzen Pilgertag.</w:t>
      </w:r>
    </w:p>
    <w:p w14:paraId="2C66B6A4" w14:textId="77777777" w:rsidR="001925F1" w:rsidRDefault="001925F1" w:rsidP="001925F1">
      <w:pPr>
        <w:pStyle w:val="StandardWeb"/>
      </w:pPr>
      <w:r>
        <w:t>7. Laßt uns nicht viel besehen</w:t>
      </w:r>
      <w:r>
        <w:br/>
        <w:t>Das Kinderspiel am Weg:</w:t>
      </w:r>
      <w:r>
        <w:br/>
        <w:t>Durch Säumen und durch Stehen,</w:t>
      </w:r>
      <w:r>
        <w:br/>
        <w:t>Wird man verstrickt und träg;</w:t>
      </w:r>
      <w:r>
        <w:br/>
        <w:t>Es geht uns all nicht an:</w:t>
      </w:r>
      <w:r>
        <w:br/>
        <w:t>Nur fort, durch dick und dünne!</w:t>
      </w:r>
      <w:r>
        <w:br/>
        <w:t>Kehrt ein die leichten Sinne,</w:t>
      </w:r>
      <w:r>
        <w:br/>
        <w:t>Es ist so bald gethan.</w:t>
      </w:r>
    </w:p>
    <w:p w14:paraId="7B798DA9" w14:textId="77777777" w:rsidR="001925F1" w:rsidRDefault="001925F1" w:rsidP="001925F1">
      <w:pPr>
        <w:pStyle w:val="StandardWeb"/>
      </w:pPr>
      <w:r>
        <w:t>8. Ist gleich der Weg was enge,</w:t>
      </w:r>
      <w:r>
        <w:br/>
        <w:t>So einsam, krumm und schlecht.</w:t>
      </w:r>
      <w:r>
        <w:br/>
        <w:t>Der Dornen in der Menge,</w:t>
      </w:r>
      <w:r>
        <w:br/>
        <w:t>Und manches Kreuzchen trägt;</w:t>
      </w:r>
      <w:r>
        <w:br/>
        <w:t>Es ist doch nur Ein Weg:</w:t>
      </w:r>
      <w:r>
        <w:br/>
        <w:t>Laß seyn! wir gehen weiter,</w:t>
      </w:r>
      <w:r>
        <w:br/>
        <w:t>Wir folgen unserm Leiter,</w:t>
      </w:r>
      <w:r>
        <w:br/>
        <w:t>Und brechen durchs Gehäg.</w:t>
      </w:r>
    </w:p>
    <w:p w14:paraId="013C95AB" w14:textId="77777777" w:rsidR="001925F1" w:rsidRDefault="001925F1" w:rsidP="001925F1">
      <w:pPr>
        <w:pStyle w:val="StandardWeb"/>
      </w:pPr>
      <w:r>
        <w:t>9. Was wir hier hör’n und sehen,</w:t>
      </w:r>
      <w:r>
        <w:br/>
        <w:t>Das hör‘ und seh’n wir kaum;</w:t>
      </w:r>
      <w:r>
        <w:br/>
        <w:t>Wir lassen’s da, und gehen;</w:t>
      </w:r>
      <w:r>
        <w:br/>
        <w:t>Es irret uns kein Traum:</w:t>
      </w:r>
      <w:r>
        <w:br/>
        <w:t>Wir gehn ins Ew’ge ein;</w:t>
      </w:r>
      <w:r>
        <w:br/>
        <w:t>Mit Gott muß unser Handel,</w:t>
      </w:r>
      <w:r>
        <w:br/>
        <w:t>Im Himmel unser Wandel,</w:t>
      </w:r>
      <w:r>
        <w:br/>
        <w:t>Und Herz, und alles, seyn.</w:t>
      </w:r>
    </w:p>
    <w:p w14:paraId="0C466B9C" w14:textId="77777777" w:rsidR="001925F1" w:rsidRDefault="001925F1" w:rsidP="001925F1">
      <w:pPr>
        <w:pStyle w:val="StandardWeb"/>
      </w:pPr>
      <w:r>
        <w:t>10. Wir wandeln eingekehret,</w:t>
      </w:r>
      <w:r>
        <w:br/>
        <w:t>Veracht’t und unbekannt;</w:t>
      </w:r>
      <w:r>
        <w:br/>
        <w:t>Man siehet, kennt und höret</w:t>
      </w:r>
      <w:r>
        <w:br/>
        <w:t>Uns kaum im fremden Land;</w:t>
      </w:r>
      <w:r>
        <w:br/>
        <w:t>Und höret man uns singen,</w:t>
      </w:r>
      <w:r>
        <w:br/>
        <w:t>Von unsern großen Dingen,</w:t>
      </w:r>
      <w:r>
        <w:br/>
        <w:t>Die auf uns warten da.</w:t>
      </w:r>
    </w:p>
    <w:p w14:paraId="049AF2C7" w14:textId="77777777" w:rsidR="001925F1" w:rsidRDefault="001925F1" w:rsidP="001925F1">
      <w:pPr>
        <w:pStyle w:val="StandardWeb"/>
      </w:pPr>
      <w:r>
        <w:t>11. Kommt, Kinder, laßt uns gehen,</w:t>
      </w:r>
      <w:r>
        <w:br/>
        <w:t>Der Vater gehet mit;</w:t>
      </w:r>
      <w:r>
        <w:br/>
        <w:t>Er selbst will bei uns stehen</w:t>
      </w:r>
      <w:r>
        <w:br/>
        <w:t>In jedem sauren Tritt;</w:t>
      </w:r>
      <w:r>
        <w:br/>
        <w:t>Er will uns machen Muth,</w:t>
      </w:r>
      <w:r>
        <w:br/>
        <w:t>Mit süßen Sonnenblicken</w:t>
      </w:r>
      <w:r>
        <w:br/>
        <w:t>Uns locken und erquicken;</w:t>
      </w:r>
      <w:r>
        <w:br/>
        <w:t>Ach ja, wir haben’s gut!</w:t>
      </w:r>
    </w:p>
    <w:p w14:paraId="476076A0" w14:textId="77777777" w:rsidR="001925F1" w:rsidRDefault="001925F1" w:rsidP="001925F1">
      <w:pPr>
        <w:pStyle w:val="StandardWeb"/>
      </w:pPr>
      <w:r>
        <w:t>12. Ein jeder munter eile,</w:t>
      </w:r>
      <w:r>
        <w:br/>
        <w:t>Wir sind vom Ziel noch fern;</w:t>
      </w:r>
      <w:r>
        <w:br/>
        <w:t>Schaut auf die Feuersäule,</w:t>
      </w:r>
      <w:r>
        <w:br/>
        <w:t>Die Gegenwart des Herrn:</w:t>
      </w:r>
      <w:r>
        <w:br/>
        <w:t>Das Aug nur eingekehrt,</w:t>
      </w:r>
      <w:r>
        <w:br/>
        <w:t>Da uns die Liebe winket,</w:t>
      </w:r>
      <w:r>
        <w:br/>
        <w:t>Und den, der folgt und sinket,</w:t>
      </w:r>
      <w:r>
        <w:br/>
        <w:t>Den wahren Ausgang lehrt.</w:t>
      </w:r>
    </w:p>
    <w:p w14:paraId="5AB3AE67" w14:textId="77777777" w:rsidR="001925F1" w:rsidRDefault="001925F1" w:rsidP="001925F1">
      <w:pPr>
        <w:pStyle w:val="StandardWeb"/>
      </w:pPr>
      <w:r>
        <w:t>13. Des süßen Lammes Wesen,</w:t>
      </w:r>
      <w:r>
        <w:br/>
        <w:t>Wird uns da eingedrückt;</w:t>
      </w:r>
      <w:r>
        <w:br/>
        <w:t>Man kanns am Wandel lesen,</w:t>
      </w:r>
      <w:r>
        <w:br/>
        <w:t>Wie kindlich, wie gebückt,</w:t>
      </w:r>
      <w:r>
        <w:br/>
        <w:t>Wie sanft, gerad und still,</w:t>
      </w:r>
      <w:r>
        <w:br/>
        <w:t>Die Lämmer vor sich sehen,</w:t>
      </w:r>
      <w:r>
        <w:br/>
        <w:t>Und, ohne Forschen, gehen,</w:t>
      </w:r>
      <w:r>
        <w:br/>
        <w:t>So, wie ihr Führer will.</w:t>
      </w:r>
    </w:p>
    <w:p w14:paraId="3A369882" w14:textId="77777777" w:rsidR="001925F1" w:rsidRDefault="001925F1" w:rsidP="001925F1">
      <w:pPr>
        <w:pStyle w:val="StandardWeb"/>
      </w:pPr>
      <w:r>
        <w:t>14. Kommt, Kinder, laßt uns wandern,</w:t>
      </w:r>
      <w:r>
        <w:br/>
        <w:t>Wir gehen Hand an Hand;</w:t>
      </w:r>
      <w:r>
        <w:br/>
        <w:t>Eins freuet sich am andern</w:t>
      </w:r>
      <w:r>
        <w:br/>
        <w:t>In diesem wilden Land.</w:t>
      </w:r>
      <w:r>
        <w:br/>
        <w:t>Kommt, laßt uns kindlich seyn,</w:t>
      </w:r>
      <w:r>
        <w:br/>
        <w:t>Uns auf dem Weg nicht streiten;</w:t>
      </w:r>
      <w:r>
        <w:br/>
        <w:t>Die Engel uns begleiten</w:t>
      </w:r>
      <w:r>
        <w:br/>
        <w:t>Als unsre Brüderlein.</w:t>
      </w:r>
    </w:p>
    <w:p w14:paraId="5B858D10" w14:textId="77777777" w:rsidR="001925F1" w:rsidRDefault="001925F1" w:rsidP="001925F1">
      <w:pPr>
        <w:pStyle w:val="StandardWeb"/>
      </w:pPr>
      <w:r>
        <w:t>15. Sollt wo ein Schwacher fallen,</w:t>
      </w:r>
      <w:r>
        <w:br/>
        <w:t>So greif der Stärkre zu;</w:t>
      </w:r>
      <w:r>
        <w:br/>
        <w:t>Man trag, man helfe allen,</w:t>
      </w:r>
      <w:r>
        <w:br/>
        <w:t>Man pflanze Lieb und Ruh.</w:t>
      </w:r>
      <w:r>
        <w:br/>
        <w:t>Kommt, bindet fester an;</w:t>
      </w:r>
      <w:r>
        <w:br/>
        <w:t>Ein jeder sey der Kleinste,</w:t>
      </w:r>
      <w:r>
        <w:br/>
        <w:t>Doch auch wohl gern der Reinste</w:t>
      </w:r>
      <w:r>
        <w:br/>
        <w:t>Auf unsrer Liebesbahn.</w:t>
      </w:r>
    </w:p>
    <w:p w14:paraId="2D8196D9" w14:textId="77777777" w:rsidR="001925F1" w:rsidRDefault="001925F1" w:rsidP="001925F1">
      <w:pPr>
        <w:pStyle w:val="StandardWeb"/>
      </w:pPr>
      <w:r>
        <w:t>16. Kommt, laßt uns munter wandern,</w:t>
      </w:r>
      <w:r>
        <w:br/>
        <w:t>Der Weg kürzt immer ab;</w:t>
      </w:r>
      <w:r>
        <w:br/>
        <w:t>Ein Tag, der folgt dem andern,</w:t>
      </w:r>
      <w:r>
        <w:br/>
        <w:t>Bald fällt das Fleisch ins Grab.</w:t>
      </w:r>
      <w:r>
        <w:br/>
        <w:t>Nur noch ein wenig Mut,</w:t>
      </w:r>
      <w:r>
        <w:br/>
        <w:t>Nur noch ein wenig treuer,</w:t>
      </w:r>
      <w:r>
        <w:br/>
        <w:t>Von allen Dingen freier,</w:t>
      </w:r>
      <w:r>
        <w:br/>
        <w:t>Gewandt zum ew’gen Gut!</w:t>
      </w:r>
    </w:p>
    <w:p w14:paraId="5F84DC38" w14:textId="77777777" w:rsidR="001925F1" w:rsidRDefault="001925F1" w:rsidP="001925F1">
      <w:pPr>
        <w:pStyle w:val="StandardWeb"/>
      </w:pPr>
      <w:r>
        <w:t>17. Es wird nicht lang mehr währen,</w:t>
      </w:r>
      <w:r>
        <w:br/>
        <w:t>Halt’t noch ein wenig aus;</w:t>
      </w:r>
      <w:r>
        <w:br/>
        <w:t>Es wird nicht lang mehr währen,</w:t>
      </w:r>
      <w:r>
        <w:br/>
        <w:t>So kommen wir nach Haus;</w:t>
      </w:r>
      <w:r>
        <w:br/>
        <w:t>Da wird man ewig ruhn,</w:t>
      </w:r>
      <w:r>
        <w:br/>
        <w:t>Wenn wir, mit allen Frommen,</w:t>
      </w:r>
      <w:r>
        <w:br/>
        <w:t>Daheim beim Vater kommen;</w:t>
      </w:r>
      <w:r>
        <w:br/>
        <w:t>Wie wohl, wie wohl wird’s thun!</w:t>
      </w:r>
    </w:p>
    <w:p w14:paraId="070144F0" w14:textId="77777777" w:rsidR="001925F1" w:rsidRDefault="001925F1" w:rsidP="001925F1">
      <w:pPr>
        <w:pStyle w:val="StandardWeb"/>
      </w:pPr>
      <w:r>
        <w:t>18. Drauf wollen wir’s denn wagen,</w:t>
      </w:r>
      <w:r>
        <w:br/>
        <w:t>(Es ist wohl wagens werth,)</w:t>
      </w:r>
      <w:r>
        <w:br/>
        <w:t>Und gründlich dem absagen,</w:t>
      </w:r>
      <w:r>
        <w:br/>
        <w:t>Was aufhält und beschwert.</w:t>
      </w:r>
      <w:r>
        <w:br/>
        <w:t>Welt, du bist uns zu klein;</w:t>
      </w:r>
      <w:r>
        <w:br/>
        <w:t>Wir gehn durch Jesu Leiten</w:t>
      </w:r>
      <w:r>
        <w:br/>
        <w:t>Hinein in Ewigkeiten:</w:t>
      </w:r>
      <w:r>
        <w:br/>
        <w:t>Es soll nur Jesus seyn.</w:t>
      </w:r>
    </w:p>
    <w:p w14:paraId="56BE5093" w14:textId="77777777" w:rsidR="001925F1" w:rsidRDefault="001925F1" w:rsidP="001925F1">
      <w:pPr>
        <w:pStyle w:val="StandardWeb"/>
      </w:pPr>
      <w:r>
        <w:t>19. O Freund! den wir erlesen,</w:t>
      </w:r>
      <w:r>
        <w:br/>
        <w:t>O allvergnügend Gut,</w:t>
      </w:r>
      <w:r>
        <w:br/>
        <w:t>O ewig bleibend Wesen,</w:t>
      </w:r>
      <w:r>
        <w:br/>
        <w:t>Wie reitzest du den Muth!</w:t>
      </w:r>
      <w:r>
        <w:br/>
        <w:t>Wir freuen uns in dir,</w:t>
      </w:r>
      <w:r>
        <w:br/>
        <w:t>Du, unsere Wonn und Leben,</w:t>
      </w:r>
      <w:r>
        <w:br/>
        <w:t>Worin wir ewig schweben,</w:t>
      </w:r>
      <w:r>
        <w:br/>
        <w:t>Du, unsre ganze Zier.</w:t>
      </w:r>
    </w:p>
    <w:p w14:paraId="4DC963C9" w14:textId="77777777" w:rsidR="008B686A" w:rsidRDefault="008B686A" w:rsidP="008B686A">
      <w:pPr>
        <w:pStyle w:val="berschrift1"/>
      </w:pPr>
      <w:r>
        <w:rPr>
          <w:rStyle w:val="screen-reader-text"/>
        </w:rPr>
        <w:t>Liebster Heiland, nahe dich</w:t>
      </w:r>
      <w:r>
        <w:t xml:space="preserve"> </w:t>
      </w:r>
    </w:p>
    <w:p w14:paraId="4205F9C0" w14:textId="77777777" w:rsidR="008B686A" w:rsidRDefault="008B686A" w:rsidP="008B686A">
      <w:pPr>
        <w:pStyle w:val="StandardWeb"/>
      </w:pPr>
      <w:r>
        <w:t>1.) Liebster Heiland, nahe dich,</w:t>
      </w:r>
      <w:r>
        <w:br/>
        <w:t>Meinen Grund berühre.</w:t>
      </w:r>
      <w:r>
        <w:br/>
        <w:t>Und aus allem kräftiglich</w:t>
      </w:r>
      <w:r>
        <w:br/>
        <w:t>Mich in dich einführe.</w:t>
      </w:r>
      <w:r>
        <w:br/>
        <w:t>Dass in dich</w:t>
      </w:r>
      <w:r>
        <w:br/>
        <w:t>Inniglich</w:t>
      </w:r>
      <w:r>
        <w:br/>
        <w:t>Mög‘ in Liebe fassen,</w:t>
      </w:r>
      <w:r>
        <w:br/>
        <w:t>Alles andre lassen!</w:t>
      </w:r>
    </w:p>
    <w:p w14:paraId="7A4B0B85" w14:textId="77777777" w:rsidR="008B686A" w:rsidRDefault="008B686A" w:rsidP="008B686A">
      <w:pPr>
        <w:pStyle w:val="StandardWeb"/>
      </w:pPr>
      <w:r>
        <w:t>2.) Sammle den zerstreuten Sinn,</w:t>
      </w:r>
      <w:r>
        <w:br/>
        <w:t>Treuer Hirt der Seelen!</w:t>
      </w:r>
      <w:r>
        <w:br/>
        <w:t>Denn wenn ich in dir nicht bin,</w:t>
      </w:r>
      <w:r>
        <w:br/>
        <w:t>Muss mein Geist sich quälen.</w:t>
      </w:r>
      <w:r>
        <w:br/>
        <w:t>Kreatur</w:t>
      </w:r>
      <w:r>
        <w:br/>
        <w:t>Ängstet nur,</w:t>
      </w:r>
      <w:r>
        <w:br/>
        <w:t>Du allein kannst geben</w:t>
      </w:r>
      <w:r>
        <w:br/>
        <w:t>Ruhe, Freud’ und Leben.</w:t>
      </w:r>
    </w:p>
    <w:p w14:paraId="2C05E62D" w14:textId="77777777" w:rsidR="008B686A" w:rsidRDefault="008B686A" w:rsidP="008B686A">
      <w:pPr>
        <w:pStyle w:val="StandardWeb"/>
      </w:pPr>
      <w:r>
        <w:t>3.) Mache mich von allem frei,</w:t>
      </w:r>
      <w:r>
        <w:br/>
        <w:t>Gründlich abgeschieden,</w:t>
      </w:r>
      <w:r>
        <w:br/>
        <w:t>Dass ich eingekehret sei</w:t>
      </w:r>
      <w:r>
        <w:br/>
        <w:t>Stets in deinem Frieden,</w:t>
      </w:r>
      <w:r>
        <w:br/>
        <w:t>Kindlich, rein,</w:t>
      </w:r>
      <w:r>
        <w:br/>
        <w:t>Sanft und klein,</w:t>
      </w:r>
      <w:r>
        <w:br/>
        <w:t>Dich in Unschuld sehe,</w:t>
      </w:r>
      <w:r>
        <w:br/>
        <w:t>In dir leb’ und stehe!</w:t>
      </w:r>
    </w:p>
    <w:p w14:paraId="795C25BC" w14:textId="77777777" w:rsidR="008B686A" w:rsidRDefault="008B686A" w:rsidP="008B686A">
      <w:pPr>
        <w:pStyle w:val="StandardWeb"/>
      </w:pPr>
      <w:r>
        <w:t>4.) Menschenfreund, Immanuel,</w:t>
      </w:r>
      <w:r>
        <w:br/>
        <w:t>Dich mit mir vermähle.</w:t>
      </w:r>
      <w:r>
        <w:br/>
        <w:t>O du sanfter Liebesquell,</w:t>
      </w:r>
      <w:r>
        <w:br/>
        <w:t>Salbe Geist und Seele,</w:t>
      </w:r>
      <w:r>
        <w:br/>
        <w:t>Dass mein Will’</w:t>
      </w:r>
      <w:r>
        <w:br/>
        <w:t>Sanft und still</w:t>
      </w:r>
      <w:r>
        <w:br/>
        <w:t>Ohne Widerstreben</w:t>
      </w:r>
      <w:r>
        <w:br/>
        <w:t>Dir sich mag ergeben!</w:t>
      </w:r>
    </w:p>
    <w:p w14:paraId="5F2091E2" w14:textId="77777777" w:rsidR="008B686A" w:rsidRDefault="008B686A" w:rsidP="008B686A">
      <w:pPr>
        <w:pStyle w:val="StandardWeb"/>
      </w:pPr>
      <w:r>
        <w:t>5.) Jedermann hat seine Lust</w:t>
      </w:r>
      <w:r>
        <w:br/>
        <w:t>Und sein Zeitvertreiben.</w:t>
      </w:r>
      <w:r>
        <w:br/>
        <w:t>Mir sei Eines nur bewusst,</w:t>
      </w:r>
      <w:r>
        <w:br/>
        <w:t>Herr, in dir zu bleiben!</w:t>
      </w:r>
      <w:r>
        <w:br/>
        <w:t>Alles soll</w:t>
      </w:r>
      <w:r>
        <w:br/>
        <w:t>Folgen wohl,</w:t>
      </w:r>
      <w:r>
        <w:br/>
        <w:t>Wenn ich mich nur übe,</w:t>
      </w:r>
      <w:r>
        <w:br/>
        <w:t>In dem Weg der Liebe.</w:t>
      </w:r>
    </w:p>
    <w:p w14:paraId="7F897D37" w14:textId="77777777" w:rsidR="008B686A" w:rsidRDefault="008B686A" w:rsidP="008B686A">
      <w:pPr>
        <w:pStyle w:val="StandardWeb"/>
      </w:pPr>
      <w:r>
        <w:t>6.) Kreaturen, bleibet fern,</w:t>
      </w:r>
      <w:r>
        <w:br/>
        <w:t>Und was sonst kann stören!</w:t>
      </w:r>
      <w:r>
        <w:br/>
        <w:t>Jesu, ich will schweigen gern</w:t>
      </w:r>
      <w:r>
        <w:br/>
        <w:t>Und dich in dir hören.</w:t>
      </w:r>
      <w:r>
        <w:br/>
        <w:t>Schaffe du</w:t>
      </w:r>
      <w:r>
        <w:br/>
        <w:t>Wahre Ruh,</w:t>
      </w:r>
      <w:r>
        <w:br/>
        <w:t>Wirke nach Gefallen,</w:t>
      </w:r>
      <w:r>
        <w:br/>
        <w:t>Ich halt’ still in allen!</w:t>
      </w:r>
    </w:p>
    <w:p w14:paraId="58959952" w14:textId="77777777" w:rsidR="008B686A" w:rsidRDefault="008B686A" w:rsidP="008B686A">
      <w:pPr>
        <w:pStyle w:val="StandardWeb"/>
      </w:pPr>
      <w:r>
        <w:t>7.) Was noch flüchtig, sammle du,</w:t>
      </w:r>
      <w:r>
        <w:br/>
        <w:t>Was noch stolz ist, beuge,</w:t>
      </w:r>
      <w:r>
        <w:br/>
        <w:t>Was verwirret, bring zur Ruh,</w:t>
      </w:r>
      <w:r>
        <w:br/>
        <w:t>Was noch hart, erweiche,</w:t>
      </w:r>
      <w:r>
        <w:br/>
        <w:t>Dass in mir</w:t>
      </w:r>
      <w:r>
        <w:br/>
        <w:t>Nichts hinfür</w:t>
      </w:r>
      <w:r>
        <w:br/>
        <w:t>Lebe noch erscheine</w:t>
      </w:r>
      <w:r>
        <w:br/>
        <w:t>Als mein Freund alleine!</w:t>
      </w:r>
    </w:p>
    <w:p w14:paraId="14E4754E" w14:textId="77777777" w:rsidR="001925F1" w:rsidRDefault="001925F1" w:rsidP="001925F1">
      <w:pPr>
        <w:pStyle w:val="berschrift1"/>
      </w:pPr>
      <w:r>
        <w:rPr>
          <w:rStyle w:val="screen-reader-text"/>
        </w:rPr>
        <w:t>Mein Erlöser, schaue doch,</w:t>
      </w:r>
      <w:r>
        <w:t xml:space="preserve"> </w:t>
      </w:r>
    </w:p>
    <w:p w14:paraId="1B74FDB1" w14:textId="77777777" w:rsidR="001925F1" w:rsidRDefault="001925F1" w:rsidP="001925F1">
      <w:pPr>
        <w:pStyle w:val="StandardWeb"/>
      </w:pPr>
      <w:r>
        <w:t>1.) Mein Erlöser, schaue doch,</w:t>
      </w:r>
      <w:r>
        <w:br/>
        <w:t>Wie mein armer Geist, verstricket,</w:t>
      </w:r>
      <w:r>
        <w:br/>
        <w:t>Mit geheimen Banden noch,</w:t>
      </w:r>
      <w:r>
        <w:br/>
        <w:t>Ganz bedränget und bedrücket:</w:t>
      </w:r>
      <w:r>
        <w:br/>
        <w:t>Will ich los, so sinkt mein Herz</w:t>
      </w:r>
      <w:r>
        <w:br/>
        <w:t>Bald in Ohnmacht niederwärts.</w:t>
      </w:r>
    </w:p>
    <w:p w14:paraId="7235264C" w14:textId="77777777" w:rsidR="001925F1" w:rsidRDefault="001925F1" w:rsidP="001925F1">
      <w:pPr>
        <w:pStyle w:val="StandardWeb"/>
      </w:pPr>
      <w:r>
        <w:t>2.) Meine Bande mannichfalt</w:t>
      </w:r>
      <w:r>
        <w:br/>
        <w:t>Tiefe Seufzer aus mir zwingen:</w:t>
      </w:r>
      <w:r>
        <w:br/>
        <w:t>Zions Hülfe, komm doch bald!</w:t>
      </w:r>
      <w:r>
        <w:br/>
        <w:t>Laß es mir durch dich gelingen;</w:t>
      </w:r>
      <w:r>
        <w:br/>
        <w:t>Mache mich einst völlig frei</w:t>
      </w:r>
      <w:r>
        <w:br/>
        <w:t>Von der Lüste Sklaverei.</w:t>
      </w:r>
    </w:p>
    <w:p w14:paraId="7C0B17E2" w14:textId="77777777" w:rsidR="001925F1" w:rsidRDefault="001925F1" w:rsidP="001925F1">
      <w:pPr>
        <w:pStyle w:val="StandardWeb"/>
      </w:pPr>
      <w:r>
        <w:t>3.) Zwar es hat mich deine Gnad</w:t>
      </w:r>
      <w:r>
        <w:br/>
        <w:t>Groben Sünden längst entrissen.</w:t>
      </w:r>
      <w:r>
        <w:br/>
        <w:t>Ich hab auch nach deinem Rat,</w:t>
      </w:r>
      <w:r>
        <w:br/>
        <w:t>Schon zu wandeln mich beflissen,</w:t>
      </w:r>
      <w:r>
        <w:br/>
        <w:t>Daß vielleicht ein andrer wohl,</w:t>
      </w:r>
      <w:r>
        <w:br/>
        <w:t>Mich für fromm schon halten soll.</w:t>
      </w:r>
    </w:p>
    <w:p w14:paraId="50A0370E" w14:textId="77777777" w:rsidR="001925F1" w:rsidRDefault="001925F1" w:rsidP="001925F1">
      <w:pPr>
        <w:pStyle w:val="StandardWeb"/>
      </w:pPr>
      <w:r>
        <w:t>4.) Aber dein genaues Licht</w:t>
      </w:r>
      <w:r>
        <w:br/>
        <w:t>Zeigt mir tiefer mein Verderben;</w:t>
      </w:r>
      <w:r>
        <w:br/>
        <w:t>Und wie ich, nach meiner Pflicht,</w:t>
      </w:r>
      <w:r>
        <w:br/>
        <w:t>Muß mir selbst und allem sterben,</w:t>
      </w:r>
      <w:r>
        <w:br/>
        <w:t>Und in wahrer Heiligkeit</w:t>
      </w:r>
      <w:r>
        <w:br/>
        <w:t>Vor dir leben allezeit.</w:t>
      </w:r>
    </w:p>
    <w:p w14:paraId="2D6CFAF7" w14:textId="77777777" w:rsidR="001925F1" w:rsidRDefault="001925F1" w:rsidP="001925F1">
      <w:pPr>
        <w:pStyle w:val="StandardWeb"/>
      </w:pPr>
      <w:r>
        <w:t>5.) Dies ist auch mein Wille wohl,</w:t>
      </w:r>
      <w:r>
        <w:br/>
        <w:t>Aber, ach! es fehlt Vollbringen;</w:t>
      </w:r>
      <w:r>
        <w:br/>
        <w:t>Was ich auch verrichten soll,</w:t>
      </w:r>
      <w:r>
        <w:br/>
        <w:t>Thu ich noch mit Last und Zwingen:</w:t>
      </w:r>
      <w:r>
        <w:br/>
        <w:t>Seh ich dann mein Bestes an,</w:t>
      </w:r>
      <w:r>
        <w:br/>
        <w:t>So ist’s doch nicht rein gethan.</w:t>
      </w:r>
    </w:p>
    <w:p w14:paraId="48E49844" w14:textId="77777777" w:rsidR="001925F1" w:rsidRDefault="001925F1" w:rsidP="001925F1">
      <w:pPr>
        <w:pStyle w:val="StandardWeb"/>
      </w:pPr>
      <w:r>
        <w:t>6.) Schau, wie ich entblößet bin,</w:t>
      </w:r>
      <w:r>
        <w:br/>
        <w:t>Wie mein Geist im Kerker (Elend) stöhnet;</w:t>
      </w:r>
      <w:r>
        <w:br/>
        <w:t>Wie so inniglich mein Sinn</w:t>
      </w:r>
      <w:r>
        <w:br/>
        <w:t>Sich nach Deiner Freiheit sehnet.</w:t>
      </w:r>
      <w:r>
        <w:br/>
        <w:t>Ach! zerreiß den Himmel doch;</w:t>
      </w:r>
      <w:r>
        <w:br/>
        <w:t>Ach! zerbrich des Treibers Joch.</w:t>
      </w:r>
    </w:p>
    <w:p w14:paraId="04B24DEF" w14:textId="77777777" w:rsidR="001925F1" w:rsidRDefault="001925F1" w:rsidP="001925F1">
      <w:pPr>
        <w:pStyle w:val="StandardWeb"/>
      </w:pPr>
      <w:r>
        <w:t>7.) Ach, wo ist der neue Geist,</w:t>
      </w:r>
      <w:r>
        <w:br/>
        <w:t>Den du wolltst den Deinen geben,</w:t>
      </w:r>
      <w:r>
        <w:br/>
        <w:t>Der den Sünden uns entreißt</w:t>
      </w:r>
      <w:r>
        <w:br/>
        <w:t>Und uns bringt dein reines Leben,</w:t>
      </w:r>
      <w:r>
        <w:br/>
        <w:t>Der mit Herzenslust und Kraft</w:t>
      </w:r>
      <w:r>
        <w:br/>
        <w:t>Alles in und durch uns schafft.</w:t>
      </w:r>
    </w:p>
    <w:p w14:paraId="47648C83" w14:textId="77777777" w:rsidR="001925F1" w:rsidRDefault="001925F1" w:rsidP="001925F1">
      <w:pPr>
        <w:pStyle w:val="StandardWeb"/>
      </w:pPr>
      <w:r>
        <w:t>8.) Jesu! ach erbarm dich mein,</w:t>
      </w:r>
      <w:r>
        <w:br/>
        <w:t>Laß mich nicht im Elend hangen;</w:t>
      </w:r>
      <w:r>
        <w:br/>
        <w:t>Mach mich gründlich, frei und rein,</w:t>
      </w:r>
      <w:r>
        <w:br/>
        <w:t>Nimm mein Herz dir ganz gefangen:</w:t>
      </w:r>
      <w:r>
        <w:br/>
        <w:t>Komm, und werd mir innig nah,</w:t>
      </w:r>
      <w:r>
        <w:br/>
        <w:t>Du hast mich erkaufet ja.</w:t>
      </w:r>
    </w:p>
    <w:p w14:paraId="776F4A63" w14:textId="77777777" w:rsidR="001925F1" w:rsidRDefault="001925F1" w:rsidP="001925F1">
      <w:pPr>
        <w:pStyle w:val="StandardWeb"/>
      </w:pPr>
      <w:r>
        <w:t>9.) Ach, wann wird mein Herze frei</w:t>
      </w:r>
      <w:r>
        <w:br/>
        <w:t>Über alles sich erheben,</w:t>
      </w:r>
      <w:r>
        <w:br/>
        <w:t>Und, in reiner Liebestreu,</w:t>
      </w:r>
      <w:r>
        <w:br/>
        <w:t>Nur von dir abhänglich leben,</w:t>
      </w:r>
      <w:r>
        <w:br/>
        <w:t>Abgeschieden, willenlos,</w:t>
      </w:r>
      <w:r>
        <w:br/>
        <w:t>Von mir selbst und allem bloß!</w:t>
      </w:r>
    </w:p>
    <w:p w14:paraId="0385BF24" w14:textId="77777777" w:rsidR="001925F1" w:rsidRDefault="001925F1" w:rsidP="001925F1">
      <w:pPr>
        <w:pStyle w:val="StandardWeb"/>
      </w:pPr>
      <w:r>
        <w:t>10.) Komm, du lang verlangte Stund!</w:t>
      </w:r>
      <w:r>
        <w:br/>
        <w:t>Komm, du Lebensgeist von oben!</w:t>
      </w:r>
      <w:r>
        <w:br/>
        <w:t>Ach! wie soll mein froher Mund,</w:t>
      </w:r>
      <w:r>
        <w:br/>
        <w:t>Jesu! deine Treue loben,</w:t>
      </w:r>
      <w:r>
        <w:br/>
        <w:t>Wenn mich deine Liebesmacht,</w:t>
      </w:r>
      <w:r>
        <w:br/>
        <w:t>Dir zu dienen, frei gemacht.</w:t>
      </w:r>
    </w:p>
    <w:p w14:paraId="3D026F44" w14:textId="77777777" w:rsidR="001925F1" w:rsidRDefault="001925F1" w:rsidP="001925F1">
      <w:pPr>
        <w:pStyle w:val="StandardWeb"/>
      </w:pPr>
      <w:r>
        <w:t>11.) Laß dein Evangelium</w:t>
      </w:r>
      <w:r>
        <w:br/>
        <w:t>Mir Gefang’nem Freiheit schenken:</w:t>
      </w:r>
      <w:r>
        <w:br/>
        <w:t>Ich will als dein Eigenthum</w:t>
      </w:r>
      <w:r>
        <w:br/>
        <w:t>Mich in dein Erbarmen senken;</w:t>
      </w:r>
      <w:r>
        <w:br/>
        <w:t>Ich will hoffen, warten, ruhn;</w:t>
      </w:r>
      <w:r>
        <w:br/>
        <w:t>Du wollst alles in mir tun.</w:t>
      </w:r>
    </w:p>
    <w:p w14:paraId="21735D78" w14:textId="77777777" w:rsidR="001925F1" w:rsidRDefault="001925F1" w:rsidP="001925F1">
      <w:pPr>
        <w:pStyle w:val="StandardWeb"/>
      </w:pPr>
      <w:r>
        <w:t>12.) Eignes Wirken reicht nicht zu,</w:t>
      </w:r>
      <w:r>
        <w:br/>
        <w:t>Du musst selbst die Hand anlegen;</w:t>
      </w:r>
      <w:r>
        <w:br/>
        <w:t>Ich will still sein, wirke du;</w:t>
      </w:r>
      <w:r>
        <w:br/>
        <w:t>Dämpfe, was sich sonst will regen:</w:t>
      </w:r>
      <w:r>
        <w:br/>
        <w:t>Kehr zu meiner Seele ein,</w:t>
      </w:r>
      <w:r>
        <w:br/>
        <w:t>So wird mir geholfen seyn.</w:t>
      </w:r>
    </w:p>
    <w:p w14:paraId="5F5476CD" w14:textId="77777777" w:rsidR="009641FB" w:rsidRDefault="009641FB" w:rsidP="009641FB">
      <w:pPr>
        <w:pStyle w:val="berschrift1"/>
      </w:pPr>
      <w:r>
        <w:t>Mein Herz, ein Eisen grob und alt</w:t>
      </w:r>
    </w:p>
    <w:p w14:paraId="465E8644" w14:textId="77777777" w:rsidR="009641FB" w:rsidRDefault="009641FB" w:rsidP="009641FB">
      <w:pPr>
        <w:pStyle w:val="StandardWeb"/>
      </w:pPr>
      <w:r>
        <w:t>Mein Herz, ein Eisen grob und alt,</w:t>
      </w:r>
      <w:r>
        <w:br/>
        <w:t>So hart, so kalt, so ungestalt;</w:t>
      </w:r>
      <w:r>
        <w:br/>
        <w:t>Der Hausherr kann es so nicht brauchen,</w:t>
      </w:r>
      <w:r>
        <w:br/>
        <w:t>Die Liebe soll mein Feuer sein,</w:t>
      </w:r>
      <w:r>
        <w:br/>
        <w:t>Durchs Beten komm‘ ich da hinein;;</w:t>
      </w:r>
      <w:r>
        <w:br/>
        <w:t>Ich halte still, und laß es rauchen.</w:t>
      </w:r>
    </w:p>
    <w:p w14:paraId="3351B8D8" w14:textId="77777777" w:rsidR="009641FB" w:rsidRDefault="009641FB" w:rsidP="009641FB">
      <w:pPr>
        <w:pStyle w:val="StandardWeb"/>
      </w:pPr>
      <w:r>
        <w:t>Bläs’t dann der sanfte Liebeswind,</w:t>
      </w:r>
      <w:r>
        <w:br/>
        <w:t>So wird das Herz im Leib‘ entzünd’t;</w:t>
      </w:r>
      <w:r>
        <w:br/>
        <w:t>Ich halte still, und laß es glühen.</w:t>
      </w:r>
      <w:r>
        <w:br/>
        <w:t>Des Eisens Schwärze muß vergehen,</w:t>
      </w:r>
      <w:r>
        <w:br/>
        <w:t>Es wird allmälig weich und schön,</w:t>
      </w:r>
      <w:r>
        <w:br/>
        <w:t>So glühend man’s heraus mag ziehen.</w:t>
      </w:r>
    </w:p>
    <w:p w14:paraId="612CFDA6" w14:textId="77777777" w:rsidR="009641FB" w:rsidRDefault="009641FB" w:rsidP="009641FB">
      <w:pPr>
        <w:pStyle w:val="StandardWeb"/>
      </w:pPr>
      <w:r>
        <w:t>Der Sterbens- und Verleugnungs weg</w:t>
      </w:r>
      <w:r>
        <w:br/>
        <w:t>Der Ambos ist, drauf ich mich leg‘,</w:t>
      </w:r>
      <w:r>
        <w:br/>
        <w:t>Da fängt der Meister an zu schlagen,</w:t>
      </w:r>
      <w:r>
        <w:br/>
        <w:t>Des Meisters Arm giebt Schlag um Schlag,</w:t>
      </w:r>
      <w:r>
        <w:br/>
        <w:t>Das weiche Eisen giebet nach,</w:t>
      </w:r>
      <w:r>
        <w:br/>
        <w:t>Es läßt sich wenden, krümmen, plagen.</w:t>
      </w:r>
    </w:p>
    <w:p w14:paraId="160BB893" w14:textId="77777777" w:rsidR="009641FB" w:rsidRDefault="009641FB" w:rsidP="009641FB">
      <w:pPr>
        <w:pStyle w:val="StandardWeb"/>
      </w:pPr>
      <w:r>
        <w:t>Es will sich noch nicht geben recht,</w:t>
      </w:r>
      <w:r>
        <w:br/>
        <w:t>Drum ruft der Meister einen Knecht,</w:t>
      </w:r>
      <w:r>
        <w:br/>
        <w:t>Der vorschlägt mit dem groben Hammer.</w:t>
      </w:r>
      <w:r>
        <w:br/>
        <w:t>Der gute Freund und Helfersmann</w:t>
      </w:r>
      <w:r>
        <w:br/>
        <w:t>Giebt tapfer Schläg‘, so gut er kann;</w:t>
      </w:r>
      <w:r>
        <w:br/>
        <w:t>Schlag‘ zu, so komm‘ ich aus dem Jammer!</w:t>
      </w:r>
    </w:p>
    <w:p w14:paraId="5AB4AF20" w14:textId="77777777" w:rsidR="009641FB" w:rsidRDefault="009641FB" w:rsidP="009641FB">
      <w:pPr>
        <w:pStyle w:val="StandardWeb"/>
      </w:pPr>
      <w:r>
        <w:t>Des Meisters Hand lenkt Alles wohl,</w:t>
      </w:r>
      <w:r>
        <w:br/>
        <w:t>Daß jener schlägt da, wo er soll,</w:t>
      </w:r>
      <w:r>
        <w:br/>
        <w:t>Und wie es zur Gestaltung nütze.</w:t>
      </w:r>
      <w:r>
        <w:br/>
        <w:t>Bald legt er’s wieder in die Gluth,</w:t>
      </w:r>
      <w:r>
        <w:br/>
        <w:t>Bald geht das Schmieden wieder gut,</w:t>
      </w:r>
      <w:r>
        <w:br/>
        <w:t>Die Schläge folgen auf die Hitze.</w:t>
      </w:r>
    </w:p>
    <w:p w14:paraId="60AF42A7" w14:textId="77777777" w:rsidR="009641FB" w:rsidRDefault="009641FB" w:rsidP="009641FB">
      <w:pPr>
        <w:pStyle w:val="StandardWeb"/>
      </w:pPr>
      <w:r>
        <w:t>Im Feuer schien das Eisen schön;</w:t>
      </w:r>
      <w:r>
        <w:br/>
        <w:t>Da dacht‘ ich, nun ist’s bald geschehn.</w:t>
      </w:r>
      <w:r>
        <w:br/>
        <w:t>Indem war Feuer und Glanz entzogen,</w:t>
      </w:r>
      <w:r>
        <w:br/>
        <w:t>Da ward mein Eisen schwarz und kalt,</w:t>
      </w:r>
      <w:r>
        <w:br/>
        <w:t>Noch gar zu roh in der Gestalt,</w:t>
      </w:r>
      <w:r>
        <w:br/>
        <w:t>Da sah mein Hoffen sich betrogen.</w:t>
      </w:r>
    </w:p>
    <w:p w14:paraId="3E9CED50" w14:textId="77777777" w:rsidR="009641FB" w:rsidRDefault="009641FB" w:rsidP="009641FB">
      <w:pPr>
        <w:pStyle w:val="StandardWeb"/>
      </w:pPr>
      <w:r>
        <w:t>Am Feilbrett immer Noth und Pein,</w:t>
      </w:r>
      <w:r>
        <w:br/>
        <w:t>Man schraubte mich so kalt hinein,</w:t>
      </w:r>
      <w:r>
        <w:br/>
        <w:t>Man klemmte mich, um nicht zu weichen;</w:t>
      </w:r>
      <w:r>
        <w:br/>
        <w:t>Man strich mit scharfen Feilen kühn,</w:t>
      </w:r>
      <w:r>
        <w:br/>
        <w:t>Da flogen tausend Spähne hin,</w:t>
      </w:r>
      <w:r>
        <w:br/>
        <w:t>Drauf mußte man’s ins Feine streichen.</w:t>
      </w:r>
    </w:p>
    <w:p w14:paraId="2548FE71" w14:textId="77777777" w:rsidR="009641FB" w:rsidRDefault="009641FB" w:rsidP="009641FB">
      <w:pPr>
        <w:pStyle w:val="StandardWeb"/>
      </w:pPr>
      <w:r>
        <w:t>Mein Meister, der versteht die Kunst,</w:t>
      </w:r>
      <w:r>
        <w:br/>
        <w:t>Regier‘ mich, so polier‘ mich sonst,</w:t>
      </w:r>
      <w:r>
        <w:br/>
        <w:t>Werd‘ ich nun endlich Dir anständig;</w:t>
      </w:r>
      <w:r>
        <w:br/>
        <w:t>Doch hilft kein fein polirter Glanz,</w:t>
      </w:r>
      <w:r>
        <w:br/>
        <w:t>Nicht über-, nein durchgüldet ganz</w:t>
      </w:r>
      <w:r>
        <w:br/>
        <w:t xml:space="preserve">Sei Herz und All’s und feu’rbeständig. </w:t>
      </w:r>
    </w:p>
    <w:p w14:paraId="778AC3C4" w14:textId="48A7DE7F" w:rsidR="00C37CBC" w:rsidRDefault="00C37CBC" w:rsidP="001925F1">
      <w:pPr>
        <w:pStyle w:val="berschrift1"/>
        <w:rPr>
          <w:szCs w:val="36"/>
        </w:rPr>
      </w:pPr>
      <w:r w:rsidRPr="001925F1">
        <w:t>N</w:t>
      </w:r>
      <w:r w:rsidR="001925F1">
        <w:t>i</w:t>
      </w:r>
      <w:r w:rsidRPr="001925F1">
        <w:t>chts soll mich und JEsum trennen.</w:t>
      </w:r>
      <w:r>
        <w:t xml:space="preserve"> </w:t>
      </w:r>
    </w:p>
    <w:p w14:paraId="0FF2152F" w14:textId="77777777" w:rsidR="00C37CBC" w:rsidRDefault="00C37CBC" w:rsidP="001925F1">
      <w:pPr>
        <w:pStyle w:val="StandardWeb"/>
      </w:pPr>
      <w:r>
        <w:t>NIchts soll mich und JEsum trennen.</w:t>
      </w:r>
      <w:r>
        <w:br/>
        <w:t>Nichts ist das uns scheiden kann.</w:t>
      </w:r>
      <w:r>
        <w:br/>
        <w:t>Ihme soll mein Herze brennen.</w:t>
      </w:r>
      <w:r>
        <w:br/>
        <w:t>Ihme bleib ich zugethan.</w:t>
      </w:r>
      <w:r>
        <w:br/>
        <w:t>Solt auch Erd und Himmel brechen,</w:t>
      </w:r>
      <w:r>
        <w:br/>
        <w:t>Dennoch will ich ohne Scheu</w:t>
      </w:r>
      <w:r>
        <w:br/>
        <w:t>Immer gern und herzlich sprechen:</w:t>
      </w:r>
      <w:r>
        <w:br/>
        <w:t>Lieber todt als ungetreu.</w:t>
      </w:r>
    </w:p>
    <w:p w14:paraId="55235462" w14:textId="77777777" w:rsidR="00C37CBC" w:rsidRDefault="00C37CBC" w:rsidP="001925F1">
      <w:pPr>
        <w:pStyle w:val="StandardWeb"/>
      </w:pPr>
      <w:r>
        <w:t>Er ist es, der mich gebildet,</w:t>
      </w:r>
      <w:r>
        <w:br/>
        <w:t>Und mich biß hieher gebracht;</w:t>
      </w:r>
      <w:r>
        <w:br/>
        <w:t>Der mich, da ich sehr verwildet,</w:t>
      </w:r>
      <w:r>
        <w:br/>
        <w:t>Mit der Ruthe zahm gemacht,</w:t>
      </w:r>
      <w:r>
        <w:br/>
        <w:t>Der mich väterlich getragen,</w:t>
      </w:r>
      <w:r>
        <w:br/>
        <w:t>Seine Gnad war täglich neu.</w:t>
      </w:r>
      <w:r>
        <w:br/>
        <w:t>O so soll ich billich sagen:</w:t>
      </w:r>
      <w:r>
        <w:br/>
        <w:t>Lieber todt als ungetreu.</w:t>
      </w:r>
    </w:p>
    <w:p w14:paraId="4769292A" w14:textId="77777777" w:rsidR="00C37CBC" w:rsidRDefault="00C37CBC" w:rsidP="001925F1">
      <w:pPr>
        <w:pStyle w:val="StandardWeb"/>
      </w:pPr>
      <w:r>
        <w:t>Er hat mich aus Todes Banden</w:t>
      </w:r>
      <w:r>
        <w:br/>
        <w:t>Und Gefahren ausgeführt.</w:t>
      </w:r>
      <w:r>
        <w:br/>
        <w:t>Oft war keine Hilf vorhanden,</w:t>
      </w:r>
      <w:r>
        <w:br/>
        <w:t>Und ich wurde doch curirt.</w:t>
      </w:r>
      <w:r>
        <w:br/>
        <w:t>Es geschah mich zu gewinnen.</w:t>
      </w:r>
      <w:r>
        <w:br/>
        <w:t>Ruf und Zug war mancherley,</w:t>
      </w:r>
      <w:r>
        <w:br/>
        <w:t>Bald von aussen, bald von innen.</w:t>
      </w:r>
      <w:r>
        <w:br/>
        <w:t>Lieber todt als ungetreu.</w:t>
      </w:r>
    </w:p>
    <w:p w14:paraId="285D09E0" w14:textId="77777777" w:rsidR="00C37CBC" w:rsidRDefault="00C37CBC" w:rsidP="001925F1">
      <w:pPr>
        <w:pStyle w:val="StandardWeb"/>
      </w:pPr>
      <w:r>
        <w:t>Aus dem schnöden Laster-Leben</w:t>
      </w:r>
      <w:r>
        <w:br/>
        <w:t>Hat Er mich nicht hingerafft,</w:t>
      </w:r>
      <w:r>
        <w:br/>
        <w:t>Noch dem Satan übergeben,</w:t>
      </w:r>
      <w:r>
        <w:br/>
        <w:t>Noch mit strengem Zorn gestrafft.</w:t>
      </w:r>
      <w:r>
        <w:br/>
        <w:t>Nein, ich mußte mich bekehren</w:t>
      </w:r>
      <w:r>
        <w:br/>
        <w:t>Von der Sünden-Sclavery,</w:t>
      </w:r>
      <w:r>
        <w:br/>
        <w:t>Zu den Buß- und Glaubens-Lehren.</w:t>
      </w:r>
      <w:r>
        <w:br/>
        <w:t>Lieber todt als ungetreu.</w:t>
      </w:r>
    </w:p>
    <w:p w14:paraId="14509325" w14:textId="77777777" w:rsidR="00C37CBC" w:rsidRDefault="00C37CBC" w:rsidP="001925F1">
      <w:pPr>
        <w:pStyle w:val="StandardWeb"/>
      </w:pPr>
      <w:r>
        <w:t>Habe Dank du Liebe-Wesen!</w:t>
      </w:r>
      <w:r>
        <w:br/>
        <w:t>Daß du mich vom Schlaff erweckt.</w:t>
      </w:r>
      <w:r>
        <w:br/>
        <w:t>Hilf zum völligen Genesen!</w:t>
      </w:r>
      <w:r>
        <w:br/>
        <w:t>Mache mich ganz unbefleckt,</w:t>
      </w:r>
      <w:r>
        <w:br/>
        <w:t>Rein von groben Laster-Trieben</w:t>
      </w:r>
      <w:r>
        <w:br/>
        <w:t>Und subtilen Heucheley,</w:t>
      </w:r>
      <w:r>
        <w:br/>
        <w:t>Dir zu glauben, Dich zu lieben.</w:t>
      </w:r>
      <w:r>
        <w:br/>
        <w:t>Lieber todt als ungetreu.</w:t>
      </w:r>
    </w:p>
    <w:p w14:paraId="7229B1D4" w14:textId="77777777" w:rsidR="00C37CBC" w:rsidRDefault="00C37CBC" w:rsidP="001925F1">
      <w:pPr>
        <w:pStyle w:val="StandardWeb"/>
      </w:pPr>
      <w:r>
        <w:t>Ich versprech mit Mund und Händen,</w:t>
      </w:r>
      <w:r>
        <w:br/>
        <w:t>Daß ich Dir verbunden bin.</w:t>
      </w:r>
      <w:r>
        <w:br/>
        <w:t>Satan soll mich nimmer blenden,</w:t>
      </w:r>
      <w:r>
        <w:br/>
        <w:t>Auch nicht Welt und Fleisches Sinn,</w:t>
      </w:r>
      <w:r>
        <w:br/>
        <w:t>Noch der Menschen Spott und Toben;</w:t>
      </w:r>
      <w:r>
        <w:br/>
        <w:t>Nein, es bleibt, es bleibt dabey.</w:t>
      </w:r>
      <w:r>
        <w:br/>
        <w:t>Ich muß Deinen Namen loben.</w:t>
      </w:r>
      <w:r>
        <w:br/>
        <w:t>Lieber todt als ungetreu.</w:t>
      </w:r>
    </w:p>
    <w:p w14:paraId="4498057B" w14:textId="77777777" w:rsidR="00C37CBC" w:rsidRDefault="00C37CBC" w:rsidP="001925F1">
      <w:pPr>
        <w:pStyle w:val="StandardWeb"/>
      </w:pPr>
      <w:r>
        <w:t>Es ist besser4 leiblich sterben,</w:t>
      </w:r>
      <w:r>
        <w:br/>
        <w:t>Als, gleich einem wilden Schwein,</w:t>
      </w:r>
      <w:r>
        <w:br/>
        <w:t>Mastung suchen zum Verderben,</w:t>
      </w:r>
      <w:r>
        <w:br/>
        <w:t>Und ein Raub des Teufels seyn.</w:t>
      </w:r>
      <w:r>
        <w:br/>
        <w:t>Aber wer zu JESU dringet,</w:t>
      </w:r>
      <w:r>
        <w:br/>
        <w:t>Wird von Schuld und Sünde3n frey,</w:t>
      </w:r>
      <w:r>
        <w:br/>
        <w:t>Daß er recht von Herzen singet:</w:t>
      </w:r>
      <w:r>
        <w:br/>
        <w:t>Lieber todt als ungetreu!</w:t>
      </w:r>
    </w:p>
    <w:p w14:paraId="17171614" w14:textId="77777777" w:rsidR="00C37CBC" w:rsidRDefault="00C37CBC" w:rsidP="001925F1">
      <w:pPr>
        <w:pStyle w:val="StandardWeb"/>
      </w:pPr>
      <w:r>
        <w:t>Lieber Heiland! Wollt ich wanken,</w:t>
      </w:r>
      <w:r>
        <w:br/>
        <w:t>(Ach was thut ein Sünder nicht!)</w:t>
      </w:r>
      <w:r>
        <w:br/>
        <w:t>O so setze Du mir Schranken,</w:t>
      </w:r>
      <w:r>
        <w:br/>
        <w:t>Daß mein Bund und Eyd nicht bricht!</w:t>
      </w:r>
      <w:r>
        <w:br/>
        <w:t>Ende wende mein Beginnen.</w:t>
      </w:r>
      <w:r>
        <w:br/>
        <w:t>Kommt mir Deine Zucht nicht bey,</w:t>
      </w:r>
      <w:r>
        <w:br/>
        <w:t>O so hole mich von hinnen,</w:t>
      </w:r>
      <w:r>
        <w:br/>
        <w:t>Lieber todt als ungetreu!</w:t>
      </w:r>
    </w:p>
    <w:p w14:paraId="73FD7B78" w14:textId="77777777" w:rsidR="008B686A" w:rsidRDefault="008B686A" w:rsidP="008B686A">
      <w:pPr>
        <w:pStyle w:val="berschrift1"/>
      </w:pPr>
      <w:r>
        <w:rPr>
          <w:rStyle w:val="screen-reader-text"/>
        </w:rPr>
        <w:t>Noch dennoch will ich lieben dich</w:t>
      </w:r>
      <w:r>
        <w:t xml:space="preserve"> </w:t>
      </w:r>
    </w:p>
    <w:p w14:paraId="5E76AEFE" w14:textId="77777777" w:rsidR="008B686A" w:rsidRDefault="008B686A" w:rsidP="008B686A">
      <w:pPr>
        <w:pStyle w:val="StandardWeb"/>
      </w:pPr>
      <w:r>
        <w:t>1. Noch dennoch will ich lieben dich,</w:t>
      </w:r>
      <w:r>
        <w:br/>
        <w:t>Du liebenswürdig’s Wesen,</w:t>
      </w:r>
      <w:r>
        <w:br/>
        <w:t>Du bist und bleibst es ewiglich,</w:t>
      </w:r>
      <w:r>
        <w:br/>
        <w:t>Den ich zum Schatz erlesen.</w:t>
      </w:r>
      <w:r>
        <w:br/>
        <w:t>Lässt du mich gleich in Dürre stehn,</w:t>
      </w:r>
      <w:r>
        <w:br/>
        <w:t>Kann ich dein Angesicht nicht sehn,</w:t>
      </w:r>
      <w:r>
        <w:br/>
        <w:t>Noch dennoch will ich lieben.</w:t>
      </w:r>
    </w:p>
    <w:p w14:paraId="0A241E9E" w14:textId="77777777" w:rsidR="008B686A" w:rsidRDefault="008B686A" w:rsidP="008B686A">
      <w:pPr>
        <w:pStyle w:val="StandardWeb"/>
      </w:pPr>
      <w:r>
        <w:t>2. Noch dennoch will ich lieben dich</w:t>
      </w:r>
      <w:r>
        <w:br/>
        <w:t>Und meinen recht von Herzen,</w:t>
      </w:r>
      <w:r>
        <w:br/>
        <w:t>Zwar steh ich jetzt so jämmerlich</w:t>
      </w:r>
      <w:r>
        <w:br/>
        <w:t>Entblößt in innern Schmerzen;</w:t>
      </w:r>
      <w:r>
        <w:br/>
        <w:t>Du bist und bleibst die Liebe doch,</w:t>
      </w:r>
      <w:r>
        <w:br/>
        <w:t>Drum will ich auch dich lieben noch</w:t>
      </w:r>
      <w:r>
        <w:br/>
        <w:t>In allen dunklen Wegen.</w:t>
      </w:r>
    </w:p>
    <w:p w14:paraId="26B74CCC" w14:textId="77777777" w:rsidR="008B686A" w:rsidRDefault="008B686A" w:rsidP="008B686A">
      <w:pPr>
        <w:pStyle w:val="StandardWeb"/>
      </w:pPr>
      <w:r>
        <w:t>3.Noch dennoch will ich sünd’gen nicht,</w:t>
      </w:r>
      <w:r>
        <w:br/>
        <w:t>Wie sehr die Sünden wüten;</w:t>
      </w:r>
      <w:r>
        <w:br/>
        <w:t>Ob mir gleich Gnad‘ und Kraft gebricht,</w:t>
      </w:r>
      <w:r>
        <w:br/>
        <w:t>Du kannst mich doch behüten.</w:t>
      </w:r>
      <w:r>
        <w:br/>
        <w:t>Zwar will der Feind mich wickeln ein,</w:t>
      </w:r>
      <w:r>
        <w:br/>
        <w:t>Doch sagt mein tiefster Wille: nein!</w:t>
      </w:r>
      <w:r>
        <w:br/>
        <w:t>Und will sich doch nicht geben.</w:t>
      </w:r>
    </w:p>
    <w:p w14:paraId="6109E6D4" w14:textId="77777777" w:rsidR="008B686A" w:rsidRDefault="008B686A" w:rsidP="008B686A">
      <w:pPr>
        <w:pStyle w:val="StandardWeb"/>
      </w:pPr>
      <w:r>
        <w:t>4. Noch dennoch will ich nimmermehr</w:t>
      </w:r>
      <w:r>
        <w:br/>
        <w:t>Zur Kreatur mich kehren</w:t>
      </w:r>
      <w:r>
        <w:br/>
        <w:t>Und, fiel es mir auch noch so schwer,</w:t>
      </w:r>
      <w:r>
        <w:br/>
        <w:t>Nicht fremden Trost begehren.</w:t>
      </w:r>
      <w:r>
        <w:br/>
        <w:t>Dies ist mein Wille, wie du weißt,</w:t>
      </w:r>
      <w:r>
        <w:br/>
        <w:t>Doch wo du mir nicht Hilfe leist‘,</w:t>
      </w:r>
      <w:r>
        <w:br/>
        <w:t>Kann ich ihn ja nicht halten.</w:t>
      </w:r>
    </w:p>
    <w:p w14:paraId="53E9401C" w14:textId="77777777" w:rsidR="008B686A" w:rsidRDefault="008B686A" w:rsidP="008B686A">
      <w:pPr>
        <w:pStyle w:val="StandardWeb"/>
      </w:pPr>
      <w:r>
        <w:t>5. Noch dennoch will ich dienen dir,</w:t>
      </w:r>
      <w:r>
        <w:br/>
        <w:t>Soviel ich kann in allen,</w:t>
      </w:r>
      <w:r>
        <w:br/>
        <w:t>Noch dennoch will ich für und für</w:t>
      </w:r>
      <w:r>
        <w:br/>
        <w:t>Dir trachten zu gefallen;</w:t>
      </w:r>
      <w:r>
        <w:br/>
        <w:t>Ich suche nicht, was mich ergötzt,</w:t>
      </w:r>
      <w:r>
        <w:br/>
        <w:t>Werd‘ ich geheiligt nur zuletzt,</w:t>
      </w:r>
      <w:r>
        <w:br/>
        <w:t>So acht‘ ich keine Leiden.</w:t>
      </w:r>
    </w:p>
    <w:p w14:paraId="364D5DFF" w14:textId="77777777" w:rsidR="008B686A" w:rsidRDefault="008B686A" w:rsidP="008B686A">
      <w:pPr>
        <w:pStyle w:val="StandardWeb"/>
      </w:pPr>
      <w:r>
        <w:t>6. Noch dennoch will ich ehren dich</w:t>
      </w:r>
      <w:r>
        <w:br/>
        <w:t>In allen meinen Nöten,</w:t>
      </w:r>
      <w:r>
        <w:br/>
        <w:t>Die Himmelsscharen beugen sich</w:t>
      </w:r>
      <w:r>
        <w:br/>
        <w:t>Und auch dich jetzt anbeten;</w:t>
      </w:r>
      <w:r>
        <w:br/>
        <w:t>Dies freuet mich zu aller Stund‘,</w:t>
      </w:r>
      <w:r>
        <w:br/>
        <w:t>Dies gönn‘ ich dir von Herzensgrund,</w:t>
      </w:r>
      <w:r>
        <w:br/>
        <w:t>Mein Gott, ich Wurm der Erden.</w:t>
      </w:r>
    </w:p>
    <w:p w14:paraId="511BC1B9" w14:textId="77777777" w:rsidR="008B686A" w:rsidRDefault="008B686A" w:rsidP="008B686A">
      <w:pPr>
        <w:pStyle w:val="StandardWeb"/>
      </w:pPr>
      <w:r>
        <w:t>7. Noch dennoch hoff‘ ich stets auf dich,</w:t>
      </w:r>
      <w:r>
        <w:br/>
        <w:t>Wenn du gleich töten wolltest</w:t>
      </w:r>
      <w:r>
        <w:br/>
        <w:t>Und hier in diesem Leben mich</w:t>
      </w:r>
      <w:r>
        <w:br/>
        <w:t>Auch nimmer trösten solltest;</w:t>
      </w:r>
      <w:r>
        <w:br/>
        <w:t>Mach mich durchs Leiden nur bereit,</w:t>
      </w:r>
      <w:r>
        <w:br/>
        <w:t>Dass ich dich kann in Ewigkeit</w:t>
      </w:r>
      <w:r>
        <w:br/>
        <w:t>Beschauen, lieben, loben!</w:t>
      </w:r>
    </w:p>
    <w:p w14:paraId="30E3B7FD" w14:textId="77777777" w:rsidR="008B686A" w:rsidRDefault="008B686A" w:rsidP="008B686A">
      <w:pPr>
        <w:pStyle w:val="StandardWeb"/>
      </w:pPr>
      <w:r>
        <w:t>8. Noch dennoch will ich meine Seel‘</w:t>
      </w:r>
      <w:r>
        <w:br/>
        <w:t>Dir ewig überlassen,</w:t>
      </w:r>
      <w:r>
        <w:br/>
        <w:t>Dein Wohlgefallen ich nur wähl‘,</w:t>
      </w:r>
      <w:r>
        <w:br/>
        <w:t>Dich will ich machen lassen;</w:t>
      </w:r>
      <w:r>
        <w:br/>
        <w:t>Tu mit mir alles, was du willt!</w:t>
      </w:r>
      <w:r>
        <w:br/>
        <w:t>Mein Herzenswunsch ist g’nug gestillt,</w:t>
      </w:r>
      <w:r>
        <w:br/>
        <w:t>Wenn du nur wirst verkläret.</w:t>
      </w:r>
    </w:p>
    <w:p w14:paraId="2B164053" w14:textId="77777777" w:rsidR="008B686A" w:rsidRDefault="008B686A" w:rsidP="008B686A">
      <w:pPr>
        <w:pStyle w:val="StandardWeb"/>
      </w:pPr>
      <w:r>
        <w:t>9. Du bist und bleibst das höchste Gut,</w:t>
      </w:r>
      <w:r>
        <w:br/>
        <w:t>So muss ich doch dich nennen,</w:t>
      </w:r>
      <w:r>
        <w:br/>
        <w:t>Dies will ich mit getrostem Mut</w:t>
      </w:r>
      <w:r>
        <w:br/>
        <w:t>Vor aller Welt bekennen.</w:t>
      </w:r>
      <w:r>
        <w:br/>
        <w:t>Ihr Kreaturen, liebet ihn,</w:t>
      </w:r>
      <w:r>
        <w:br/>
        <w:t>Ein jeder sei ein Seraphin!</w:t>
      </w:r>
      <w:r>
        <w:br/>
        <w:t>Gott ist die Lebensquelle.</w:t>
      </w:r>
    </w:p>
    <w:p w14:paraId="51AEFC15" w14:textId="77777777" w:rsidR="009641FB" w:rsidRDefault="009641FB" w:rsidP="009641FB">
      <w:pPr>
        <w:pStyle w:val="berschrift1"/>
      </w:pPr>
      <w:r>
        <w:rPr>
          <w:rStyle w:val="screen-reader-text"/>
        </w:rPr>
        <w:t>Noch ruft der Herr, es lockt sein Wort</w:t>
      </w:r>
      <w:r>
        <w:t xml:space="preserve"> </w:t>
      </w:r>
    </w:p>
    <w:p w14:paraId="4109938F" w14:textId="77777777" w:rsidR="009641FB" w:rsidRDefault="009641FB" w:rsidP="009641FB">
      <w:pPr>
        <w:pStyle w:val="StandardWeb"/>
      </w:pPr>
      <w:r>
        <w:t>Noch ruft der Herr, es lockt sein Wort</w:t>
      </w:r>
      <w:r>
        <w:br/>
        <w:t>dich, Seele, von der Weltlust fort;</w:t>
      </w:r>
      <w:r>
        <w:br/>
        <w:t>soll diese Zeit vorübergehn</w:t>
      </w:r>
      <w:r>
        <w:br/>
        <w:t>und dir kein Heil vom Herrn geschehn?</w:t>
      </w:r>
    </w:p>
    <w:p w14:paraId="276EBE4D" w14:textId="77777777" w:rsidR="009641FB" w:rsidRDefault="009641FB" w:rsidP="009641FB">
      <w:pPr>
        <w:pStyle w:val="StandardWeb"/>
      </w:pPr>
      <w:r>
        <w:t>Noch ruft der Herr, drum säume nicht</w:t>
      </w:r>
      <w:r>
        <w:br/>
        <w:t>und suche Gottes Angesicht;</w:t>
      </w:r>
      <w:r>
        <w:br/>
        <w:t>er harret dein, er steht bereit,</w:t>
      </w:r>
      <w:r>
        <w:br/>
        <w:t>er schenkt dir Fried’ und Seligkeit.</w:t>
      </w:r>
    </w:p>
    <w:p w14:paraId="5E875248" w14:textId="77777777" w:rsidR="009641FB" w:rsidRDefault="009641FB" w:rsidP="009641FB">
      <w:pPr>
        <w:pStyle w:val="StandardWeb"/>
      </w:pPr>
      <w:r>
        <w:t>Noch ruft der Herr, klopft an die Tür</w:t>
      </w:r>
      <w:r>
        <w:br/>
        <w:t>und spricht: Ach, Seele, öffne mir,</w:t>
      </w:r>
      <w:r>
        <w:br/>
        <w:t>ich möchte bei dir kehren ein</w:t>
      </w:r>
      <w:r>
        <w:br/>
        <w:t>und dich von Sünden machen rein.</w:t>
      </w:r>
    </w:p>
    <w:p w14:paraId="086C8AD9" w14:textId="77777777" w:rsidR="009641FB" w:rsidRDefault="009641FB" w:rsidP="009641FB">
      <w:pPr>
        <w:pStyle w:val="StandardWeb"/>
      </w:pPr>
      <w:r>
        <w:t>Noch ruft der Herr, ich muß jetzt gehn,</w:t>
      </w:r>
      <w:r>
        <w:br/>
        <w:t>muß endlich um Vergebung flehn;</w:t>
      </w:r>
      <w:r>
        <w:br/>
        <w:t>nicht länger ich mich weigern kann,</w:t>
      </w:r>
      <w:r>
        <w:br/>
        <w:t xml:space="preserve">ich komme, Heiland, nimm mich an. </w:t>
      </w:r>
    </w:p>
    <w:p w14:paraId="6BB6C14C" w14:textId="1EACBF50" w:rsidR="00C37CBC" w:rsidRDefault="00C37CBC" w:rsidP="001925F1">
      <w:pPr>
        <w:pStyle w:val="berschrift1"/>
      </w:pPr>
      <w:r>
        <w:rPr>
          <w:rStyle w:val="screen-reader-text"/>
        </w:rPr>
        <w:t>Nun ist es geschehen</w:t>
      </w:r>
      <w:r>
        <w:t xml:space="preserve"> </w:t>
      </w:r>
    </w:p>
    <w:p w14:paraId="18513BFF" w14:textId="77777777" w:rsidR="00C37CBC" w:rsidRDefault="00C37CBC" w:rsidP="001925F1">
      <w:pPr>
        <w:pStyle w:val="StandardWeb"/>
      </w:pPr>
      <w:r>
        <w:t>NUn ist es geschehen. Ich bin nicht mehr mein.</w:t>
      </w:r>
      <w:r>
        <w:br/>
        <w:t>Ich hab mich beschlossen, des HErren zu seyn.</w:t>
      </w:r>
      <w:r>
        <w:br/>
        <w:t>Er hat mich erschaffen, und nachmals erkauft.</w:t>
      </w:r>
      <w:r>
        <w:br/>
        <w:t>Sein bin ich auch worden, als man mich getauft.</w:t>
      </w:r>
    </w:p>
    <w:p w14:paraId="7F776240" w14:textId="77777777" w:rsidR="00C37CBC" w:rsidRDefault="00C37CBC" w:rsidP="001925F1">
      <w:pPr>
        <w:pStyle w:val="StandardWeb"/>
      </w:pPr>
      <w:r>
        <w:t>Nun ist es geschehen. Die Freyheit ist hin.</w:t>
      </w:r>
      <w:r>
        <w:br/>
        <w:t>Weil ich ein Verlobter Immanuels bin.</w:t>
      </w:r>
      <w:r>
        <w:br/>
        <w:t>Was Freyheit? Ich war ein leibeigener Knecht,</w:t>
      </w:r>
      <w:r>
        <w:br/>
        <w:t>Der Welt und des Teufels. Jetzt komm ich zurecht.</w:t>
      </w:r>
    </w:p>
    <w:p w14:paraId="22012F6E" w14:textId="77777777" w:rsidR="00C37CBC" w:rsidRDefault="00C37CBC" w:rsidP="001925F1">
      <w:pPr>
        <w:pStyle w:val="StandardWeb"/>
      </w:pPr>
      <w:r>
        <w:t>Nun ist es geschehen. Jetzt werd ich erst frey,</w:t>
      </w:r>
      <w:r>
        <w:br/>
        <w:t>Von Sünden und Schulden erlöset und neu.</w:t>
      </w:r>
      <w:r>
        <w:br/>
        <w:t>Der Welt-Geist besitzet und treibet die Welt.</w:t>
      </w:r>
      <w:r>
        <w:br/>
        <w:t>Ein Christ wird von CHristo in FReyheit gestellt.</w:t>
      </w:r>
    </w:p>
    <w:p w14:paraId="2285644E" w14:textId="77777777" w:rsidR="00C37CBC" w:rsidRDefault="00C37CBC" w:rsidP="001925F1">
      <w:pPr>
        <w:pStyle w:val="StandardWeb"/>
      </w:pPr>
      <w:r>
        <w:t>Nun ist es geschehen. Nun bin ich verpflicht,</w:t>
      </w:r>
      <w:r>
        <w:br/>
        <w:t>Gottselig zu leben. Ich weigre mich nicht.</w:t>
      </w:r>
      <w:r>
        <w:br/>
        <w:t>Es bleibet (zwar werd ich noch täglich versucht)</w:t>
      </w:r>
      <w:r>
        <w:br/>
        <w:t>Dem Heiland geschworen, die Sünde verflucht.</w:t>
      </w:r>
    </w:p>
    <w:p w14:paraId="7265D9E7" w14:textId="77777777" w:rsidR="00C37CBC" w:rsidRDefault="00C37CBC" w:rsidP="001925F1">
      <w:pPr>
        <w:pStyle w:val="StandardWeb"/>
      </w:pPr>
      <w:r>
        <w:t>Nun ist es geschehen. Ihr Lüste hinaus!</w:t>
      </w:r>
      <w:r>
        <w:br/>
        <w:t>Mein Herz wird ein Tempel und seliges Haus</w:t>
      </w:r>
      <w:r>
        <w:br/>
        <w:t>Der heiligen Geistes. O herrlicher Gast!</w:t>
      </w:r>
      <w:r>
        <w:br/>
        <w:t>Du bringest mir Frieden zur täglichen Last.</w:t>
      </w:r>
    </w:p>
    <w:p w14:paraId="48655D64" w14:textId="77777777" w:rsidR="00C37CBC" w:rsidRDefault="00C37CBC" w:rsidP="001925F1">
      <w:pPr>
        <w:pStyle w:val="StandardWeb"/>
      </w:pPr>
      <w:r>
        <w:t>Nun ist es geschehen. Der HErr ist mein Heil,</w:t>
      </w:r>
      <w:r>
        <w:br/>
        <w:t>Mein Meister auf Erden, im Himmel mein Theil.</w:t>
      </w:r>
      <w:r>
        <w:br/>
        <w:t>Er schalte, Er walte mit Unglück und Glück,</w:t>
      </w:r>
      <w:r>
        <w:br/>
        <w:t>So bin ich’s zufrieden. Ich geh‘ nicht zurück.</w:t>
      </w:r>
    </w:p>
    <w:p w14:paraId="73BCA383" w14:textId="77777777" w:rsidR="00C37CBC" w:rsidRDefault="00C37CBC" w:rsidP="001925F1">
      <w:pPr>
        <w:pStyle w:val="StandardWeb"/>
      </w:pPr>
      <w:r>
        <w:t>Nun ist es gеschehen. O wichtiger Bund!</w:t>
      </w:r>
      <w:r>
        <w:br/>
        <w:t>Ich weyhe dem HErren Zung, Lippen und Mund,</w:t>
      </w:r>
      <w:r>
        <w:br/>
        <w:t>Zum Reden und Schweigen nach seinem Geheiß,</w:t>
      </w:r>
      <w:r>
        <w:br/>
        <w:t>Zum Beten und Singen dem Höchsten zum Preiß.</w:t>
      </w:r>
    </w:p>
    <w:p w14:paraId="26D9BECB" w14:textId="77777777" w:rsidR="00C37CBC" w:rsidRDefault="00C37CBC" w:rsidP="001925F1">
      <w:pPr>
        <w:pStyle w:val="StandardWeb"/>
      </w:pPr>
      <w:r>
        <w:t>Nun ist es geschehen. Nun macht euch bereit,</w:t>
      </w:r>
      <w:r>
        <w:br/>
        <w:t>Ihr Glieder und Sinnen! zum christlichen Streit,</w:t>
      </w:r>
      <w:r>
        <w:br/>
        <w:t>Zu ruhen und wirken, nach Christi Gebott,</w:t>
      </w:r>
      <w:r>
        <w:br/>
        <w:t>Dem Höchsten zu Ehren, dem Teufel zum Spott.</w:t>
      </w:r>
    </w:p>
    <w:p w14:paraId="0A79424C" w14:textId="77777777" w:rsidR="00C37CBC" w:rsidRDefault="00C37CBC" w:rsidP="001925F1">
      <w:pPr>
        <w:pStyle w:val="StandardWeb"/>
      </w:pPr>
      <w:r>
        <w:t>Nun ist es geschehen. Nun leb ich in Dir,</w:t>
      </w:r>
      <w:r>
        <w:br/>
        <w:t>Mein Licht und mein Leben! Ach bleibe bey mir.</w:t>
      </w:r>
      <w:r>
        <w:br/>
        <w:t>So folg ich, als Jünger, Dir immerdar nach</w:t>
      </w:r>
      <w:r>
        <w:br/>
        <w:t>Durch süß und durch bitter, durch Ehre und Schmach.</w:t>
      </w:r>
    </w:p>
    <w:p w14:paraId="68F11B33" w14:textId="77777777" w:rsidR="00C37CBC" w:rsidRDefault="00C37CBC" w:rsidP="001925F1">
      <w:pPr>
        <w:pStyle w:val="StandardWeb"/>
      </w:pPr>
      <w:r>
        <w:t>Nun ist es geschehen. Nun sterb‘ ich auch gern.</w:t>
      </w:r>
      <w:r>
        <w:br/>
        <w:t>Mein Michael treibet den Satanam fern.</w:t>
      </w:r>
      <w:r>
        <w:br/>
        <w:t>Der Leib kommt vom Leiden und Arbeit zu Ruh!</w:t>
      </w:r>
      <w:r>
        <w:br/>
        <w:t>Der Seelen Geist fahret dem Himmelreich zu.</w:t>
      </w:r>
    </w:p>
    <w:p w14:paraId="04AD5935" w14:textId="77777777" w:rsidR="00C37CBC" w:rsidRDefault="00C37CBC" w:rsidP="001925F1">
      <w:pPr>
        <w:pStyle w:val="StandardWeb"/>
      </w:pPr>
      <w:r>
        <w:t>Nun ist es geschehen. Zwar fehlet mir viel.</w:t>
      </w:r>
      <w:r>
        <w:br/>
        <w:t>Ich strauchle noch öfters und weiche vom Ziel.</w:t>
      </w:r>
      <w:r>
        <w:br/>
        <w:t>Doch laß ichs nicht gelten. Mein Heiland ist gut.</w:t>
      </w:r>
      <w:r>
        <w:br/>
        <w:t>Er wird es schon machen. Diß stärket den Muth.</w:t>
      </w:r>
    </w:p>
    <w:p w14:paraId="09440C64" w14:textId="77777777" w:rsidR="00C37CBC" w:rsidRDefault="00C37CBC" w:rsidP="001925F1">
      <w:pPr>
        <w:pStyle w:val="StandardWeb"/>
      </w:pPr>
      <w:r>
        <w:t>Nun ist es geschehen. Mein Heiland es gilt!</w:t>
      </w:r>
      <w:r>
        <w:br/>
        <w:t>Hilf handlen und wandlen, wie Du es nur wilt!</w:t>
      </w:r>
      <w:r>
        <w:br/>
        <w:t>Dir leb ich, Dir sterb ich, Dir bleib ich getreu.</w:t>
      </w:r>
      <w:r>
        <w:br/>
        <w:t>O JEsu! Hilf halten! Es bleibe dabey.</w:t>
      </w:r>
    </w:p>
    <w:p w14:paraId="0EA05828" w14:textId="77777777" w:rsidR="009641FB" w:rsidRDefault="009641FB" w:rsidP="009641FB">
      <w:pPr>
        <w:pStyle w:val="berschrift1"/>
      </w:pPr>
      <w:r>
        <w:rPr>
          <w:rStyle w:val="screen-reader-text"/>
        </w:rPr>
        <w:t>Nun schläfet man</w:t>
      </w:r>
      <w:r>
        <w:t xml:space="preserve"> </w:t>
      </w:r>
    </w:p>
    <w:p w14:paraId="3862BC71" w14:textId="77777777" w:rsidR="009641FB" w:rsidRDefault="009641FB" w:rsidP="009641FB">
      <w:pPr>
        <w:pStyle w:val="StandardWeb"/>
      </w:pPr>
      <w:r>
        <w:t>1. Nun schläfet man;</w:t>
      </w:r>
      <w:r>
        <w:br/>
        <w:t>und wer nicht schlafen kann,</w:t>
      </w:r>
      <w:r>
        <w:br/>
        <w:t>der bete mit mir an</w:t>
      </w:r>
      <w:r>
        <w:br/>
        <w:t>den großen Namen,</w:t>
      </w:r>
      <w:r>
        <w:br/>
        <w:t>dem Tag und Nacht</w:t>
      </w:r>
      <w:r>
        <w:br/>
        <w:t>wird von der Himmelswacht</w:t>
      </w:r>
      <w:r>
        <w:br/>
        <w:t>Preis, Lob und Ehr gebracht:</w:t>
      </w:r>
      <w:r>
        <w:br/>
        <w:t>o Jesu, Amen.</w:t>
      </w:r>
    </w:p>
    <w:p w14:paraId="3EE40096" w14:textId="77777777" w:rsidR="009641FB" w:rsidRDefault="009641FB" w:rsidP="009641FB">
      <w:pPr>
        <w:pStyle w:val="StandardWeb"/>
      </w:pPr>
      <w:r>
        <w:t>2. Weg, Phantasie!</w:t>
      </w:r>
      <w:r>
        <w:br/>
        <w:t>Mein Herr und Gott ist hie;</w:t>
      </w:r>
      <w:r>
        <w:br/>
        <w:t>du schläfst, mein Wächter, nie,</w:t>
      </w:r>
      <w:r>
        <w:br/>
        <w:t>dir will ich wachen.</w:t>
      </w:r>
      <w:r>
        <w:br/>
        <w:t>Ich liebe dich,</w:t>
      </w:r>
      <w:r>
        <w:br/>
        <w:t>ich geb zum Opfer mich</w:t>
      </w:r>
      <w:r>
        <w:br/>
        <w:t>und lasse ewiglich</w:t>
      </w:r>
      <w:r>
        <w:br/>
        <w:t>dich mit mir machen.</w:t>
      </w:r>
    </w:p>
    <w:p w14:paraId="4BF7438C" w14:textId="77777777" w:rsidR="009641FB" w:rsidRDefault="009641FB" w:rsidP="009641FB">
      <w:pPr>
        <w:pStyle w:val="StandardWeb"/>
      </w:pPr>
      <w:r>
        <w:t>3. Es leuchte dir</w:t>
      </w:r>
      <w:r>
        <w:br/>
        <w:t>der Himmelslichter Zier;</w:t>
      </w:r>
      <w:r>
        <w:br/>
        <w:t>ich sei dein Sternlein, hier</w:t>
      </w:r>
      <w:r>
        <w:br/>
        <w:t>und dort zu funkeln.</w:t>
      </w:r>
      <w:r>
        <w:br/>
        <w:t>Nun kehr ich ein,</w:t>
      </w:r>
      <w:r>
        <w:br/>
        <w:t>Herr, rede du allein</w:t>
      </w:r>
      <w:r>
        <w:br/>
        <w:t>beim tiefsten Stillesein</w:t>
      </w:r>
      <w:r>
        <w:br/>
        <w:t xml:space="preserve">zu mir im Dunkeln. </w:t>
      </w:r>
    </w:p>
    <w:p w14:paraId="34600710" w14:textId="77777777" w:rsidR="009641FB" w:rsidRDefault="009641FB" w:rsidP="009641FB">
      <w:pPr>
        <w:pStyle w:val="berschrift1"/>
      </w:pPr>
      <w:r>
        <w:rPr>
          <w:rStyle w:val="screen-reader-text"/>
        </w:rPr>
        <w:t>Nun sich der Tag geendet,</w:t>
      </w:r>
      <w:r>
        <w:t xml:space="preserve"> </w:t>
      </w:r>
    </w:p>
    <w:p w14:paraId="62FBC841" w14:textId="77777777" w:rsidR="009641FB" w:rsidRDefault="009641FB" w:rsidP="009641FB">
      <w:pPr>
        <w:pStyle w:val="StandardWeb"/>
      </w:pPr>
      <w:r>
        <w:t>Nun sich der Tag geendet,</w:t>
      </w:r>
      <w:r>
        <w:br/>
        <w:t>Mein Herz zu dir sich wendet</w:t>
      </w:r>
      <w:r>
        <w:br/>
        <w:t>Und danket inniglich.</w:t>
      </w:r>
      <w:r>
        <w:br/>
        <w:t>Dein holdes Angesichte</w:t>
      </w:r>
      <w:r>
        <w:br/>
        <w:t>Zum Segen auf mich richte,</w:t>
      </w:r>
      <w:r>
        <w:br/>
        <w:t>Erleuchte und entzünde mich.</w:t>
      </w:r>
    </w:p>
    <w:p w14:paraId="703E3E7A" w14:textId="77777777" w:rsidR="009641FB" w:rsidRDefault="009641FB" w:rsidP="009641FB">
      <w:pPr>
        <w:pStyle w:val="StandardWeb"/>
      </w:pPr>
      <w:r>
        <w:t>Ich schließe mich aufs neue</w:t>
      </w:r>
      <w:r>
        <w:br/>
        <w:t>In deine Vatertreue</w:t>
      </w:r>
      <w:r>
        <w:br/>
        <w:t>Und Schutz und Herze ein.</w:t>
      </w:r>
      <w:r>
        <w:br/>
        <w:t>Die fleischlichen Geschäfte</w:t>
      </w:r>
      <w:r>
        <w:br/>
        <w:t>Und alle finstern Kräfte</w:t>
      </w:r>
      <w:r>
        <w:br/>
        <w:t>Vertreibe durch dein Nahesein.</w:t>
      </w:r>
    </w:p>
    <w:p w14:paraId="1EEFB87F" w14:textId="77777777" w:rsidR="009641FB" w:rsidRDefault="009641FB" w:rsidP="009641FB">
      <w:pPr>
        <w:pStyle w:val="StandardWeb"/>
      </w:pPr>
      <w:r>
        <w:t>Daß du mich stets umgibest,</w:t>
      </w:r>
      <w:r>
        <w:br/>
        <w:t>Daß du mich herzlich liebest</w:t>
      </w:r>
      <w:r>
        <w:br/>
        <w:t>Und rufst zu dir hinein,</w:t>
      </w:r>
      <w:r>
        <w:br/>
        <w:t>Daß du vergnügst alleine,</w:t>
      </w:r>
      <w:r>
        <w:br/>
        <w:t>so wesentlich, so reine,</w:t>
      </w:r>
      <w:r>
        <w:br/>
        <w:t>Laß früh und spät mir wichtig sein!</w:t>
      </w:r>
    </w:p>
    <w:p w14:paraId="6D85A272" w14:textId="77777777" w:rsidR="009641FB" w:rsidRDefault="009641FB" w:rsidP="009641FB">
      <w:pPr>
        <w:pStyle w:val="StandardWeb"/>
      </w:pPr>
      <w:r>
        <w:t>Ein Tag, der sagt dem andern,</w:t>
      </w:r>
      <w:r>
        <w:br/>
        <w:t>Mein Leben sei ein Wandern,</w:t>
      </w:r>
      <w:r>
        <w:br/>
        <w:t>Zur großen Ewigkeit.</w:t>
      </w:r>
      <w:r>
        <w:br/>
        <w:t>O Ewigkeit, so schöne,</w:t>
      </w:r>
      <w:r>
        <w:br/>
        <w:t>Mein Herz an dich gewöhne,</w:t>
      </w:r>
      <w:r>
        <w:br/>
        <w:t xml:space="preserve">Mein Heim ist nicht in dieser Zeit. </w:t>
      </w:r>
    </w:p>
    <w:p w14:paraId="089F427B" w14:textId="77777777" w:rsidR="001925F1" w:rsidRDefault="001925F1" w:rsidP="001925F1">
      <w:pPr>
        <w:pStyle w:val="berschrift1"/>
      </w:pPr>
      <w:r>
        <w:rPr>
          <w:rStyle w:val="screen-reader-text"/>
        </w:rPr>
        <w:t>Nun so will ich denn mein Leben</w:t>
      </w:r>
      <w:r>
        <w:t xml:space="preserve"> </w:t>
      </w:r>
    </w:p>
    <w:p w14:paraId="60C61F3B" w14:textId="77777777" w:rsidR="001925F1" w:rsidRDefault="001925F1" w:rsidP="001925F1">
      <w:pPr>
        <w:pStyle w:val="StandardWeb"/>
      </w:pPr>
      <w:r>
        <w:t>1. Nun so will ich denn mein Leben</w:t>
      </w:r>
      <w:r>
        <w:br/>
        <w:t>Völlig meinem Gott ergeben;</w:t>
      </w:r>
      <w:r>
        <w:br/>
        <w:t>Nun wohlan, es ist geschehn!</w:t>
      </w:r>
      <w:r>
        <w:br/>
        <w:t>Sünd‘, ich will von dir nicht hören,</w:t>
      </w:r>
      <w:r>
        <w:br/>
        <w:t>Welt, ich will mich von dir kehren,</w:t>
      </w:r>
      <w:r>
        <w:br/>
        <w:t>Ohne je zurück zu sehn.</w:t>
      </w:r>
    </w:p>
    <w:p w14:paraId="2BA8FD44" w14:textId="77777777" w:rsidR="001925F1" w:rsidRDefault="001925F1" w:rsidP="001925F1">
      <w:pPr>
        <w:pStyle w:val="StandardWeb"/>
      </w:pPr>
      <w:r>
        <w:t>2. Ich will meine Augen schließen,</w:t>
      </w:r>
      <w:r>
        <w:br/>
        <w:t>Und hinfort nicht mehr genießen,</w:t>
      </w:r>
      <w:r>
        <w:br/>
        <w:t>Was die Kreatur anbeut:</w:t>
      </w:r>
      <w:r>
        <w:br/>
        <w:t>Weg, du kurzes Scheinvergnügen!</w:t>
      </w:r>
      <w:r>
        <w:br/>
        <w:t>Du sollst mich nicht mehr betrügen,</w:t>
      </w:r>
      <w:r>
        <w:br/>
        <w:t>Deine Lust brings Last und Leid.</w:t>
      </w:r>
    </w:p>
    <w:p w14:paraId="0D08E396" w14:textId="77777777" w:rsidR="001925F1" w:rsidRDefault="001925F1" w:rsidP="001925F1">
      <w:pPr>
        <w:pStyle w:val="StandardWeb"/>
      </w:pPr>
      <w:r>
        <w:t>3. Ich will’s anders nun beginnen,</w:t>
      </w:r>
      <w:r>
        <w:br/>
        <w:t>Fleisch, Vernunft, Natur und Sinnen,</w:t>
      </w:r>
      <w:r>
        <w:br/>
        <w:t>Sollen in den Tod hinein:</w:t>
      </w:r>
      <w:r>
        <w:br/>
        <w:t>Meine Lust soll abgeschieden,</w:t>
      </w:r>
      <w:r>
        <w:br/>
        <w:t>Nur mit meinem Gott zufrieden,</w:t>
      </w:r>
      <w:r>
        <w:br/>
        <w:t>Ganz in Geist gekehret seyn.</w:t>
      </w:r>
    </w:p>
    <w:p w14:paraId="290FA8B7" w14:textId="77777777" w:rsidR="001925F1" w:rsidRDefault="001925F1" w:rsidP="001925F1">
      <w:pPr>
        <w:pStyle w:val="StandardWeb"/>
      </w:pPr>
      <w:r>
        <w:t>4. Hab ich sonst mein Herz getheilet,</w:t>
      </w:r>
      <w:r>
        <w:br/>
        <w:t>Hab ich hie und da verweilet,</w:t>
      </w:r>
      <w:r>
        <w:br/>
        <w:t>Endlich sey der Schluß gemacht,</w:t>
      </w:r>
      <w:r>
        <w:br/>
        <w:t>Meinen Willen ganz zu geben,</w:t>
      </w:r>
      <w:r>
        <w:br/>
        <w:t>Meinem Gott allein zu leben,</w:t>
      </w:r>
      <w:r>
        <w:br/>
        <w:t>Ihm zu dienen Tag und Nacht.</w:t>
      </w:r>
    </w:p>
    <w:p w14:paraId="58C8494C" w14:textId="77777777" w:rsidR="001925F1" w:rsidRDefault="001925F1" w:rsidP="001925F1">
      <w:pPr>
        <w:pStyle w:val="StandardWeb"/>
      </w:pPr>
      <w:r>
        <w:t>5. Herr, ich opfre Dir zur Gabe,</w:t>
      </w:r>
      <w:r>
        <w:br/>
        <w:t>All mein Liebstes, das ich habe.</w:t>
      </w:r>
      <w:r>
        <w:br/>
        <w:t>Schau, ich halte nichts zurück;</w:t>
      </w:r>
      <w:r>
        <w:br/>
        <w:t>Schau und prüfe meine Nieren;</w:t>
      </w:r>
      <w:r>
        <w:br/>
        <w:t>Solltest Du was Falsches spürgen,</w:t>
      </w:r>
      <w:r>
        <w:br/>
        <w:t>Nimm es diesen Augenblick.</w:t>
      </w:r>
    </w:p>
    <w:p w14:paraId="16B0DA21" w14:textId="77777777" w:rsidR="001925F1" w:rsidRDefault="001925F1" w:rsidP="001925F1">
      <w:pPr>
        <w:pStyle w:val="StandardWeb"/>
      </w:pPr>
      <w:r>
        <w:t>6. Deinem armen Jesus-Leben</w:t>
      </w:r>
      <w:r>
        <w:br/>
        <w:t>Will ich gänzlich mich ergeben:</w:t>
      </w:r>
      <w:r>
        <w:br/>
        <w:t>Ich umfaß dein Kreuz und Schmach:</w:t>
      </w:r>
      <w:r>
        <w:br/>
        <w:t>Nein, ich will mich selbst nicht achten,</w:t>
      </w:r>
      <w:r>
        <w:br/>
        <w:t>Sollt auch Leib und Seel verschmachten;</w:t>
      </w:r>
      <w:r>
        <w:br/>
        <w:t>Dir, dem Lamme folg ich nach.</w:t>
      </w:r>
    </w:p>
    <w:p w14:paraId="19ACDE96" w14:textId="77777777" w:rsidR="001925F1" w:rsidRDefault="001925F1" w:rsidP="001925F1">
      <w:pPr>
        <w:pStyle w:val="StandardWeb"/>
      </w:pPr>
      <w:r>
        <w:t>7. Ich scheu keine Müh‘ und Schmerzen;</w:t>
      </w:r>
      <w:r>
        <w:br/>
        <w:t>Gründlich, und von ganzem Herzen,</w:t>
      </w:r>
      <w:r>
        <w:br/>
        <w:t>Will ich folgen Deinem Zug:</w:t>
      </w:r>
      <w:r>
        <w:br/>
        <w:t>Kann ich stetig und in allen,</w:t>
      </w:r>
      <w:r>
        <w:br/>
        <w:t>Deinen Augen nur gefallen,</w:t>
      </w:r>
      <w:r>
        <w:br/>
        <w:t>Ach, so hab ich ewig g’nug.</w:t>
      </w:r>
    </w:p>
    <w:p w14:paraId="17E3D59E" w14:textId="77777777" w:rsidR="001925F1" w:rsidRDefault="001925F1" w:rsidP="001925F1">
      <w:pPr>
        <w:pStyle w:val="StandardWeb"/>
      </w:pPr>
      <w:r>
        <w:t>8. Eines will ich nur betrachten,</w:t>
      </w:r>
      <w:r>
        <w:br/>
        <w:t>Und nicht wissen, noch drauf achten,</w:t>
      </w:r>
      <w:r>
        <w:br/>
        <w:t>Was sonst draußen mag geschehn:</w:t>
      </w:r>
      <w:r>
        <w:br/>
        <w:t>Fremd der Welt und ihren Sorgen,</w:t>
      </w:r>
      <w:r>
        <w:br/>
        <w:t>Will ich hier, in dir verborgen,</w:t>
      </w:r>
      <w:r>
        <w:br/>
        <w:t>Als ein wahrer Pilger gehn.</w:t>
      </w:r>
    </w:p>
    <w:p w14:paraId="1A86DFEC" w14:textId="77777777" w:rsidR="001925F1" w:rsidRDefault="001925F1" w:rsidP="001925F1">
      <w:pPr>
        <w:pStyle w:val="StandardWeb"/>
      </w:pPr>
      <w:r>
        <w:t>9. Dich allein will ich erwählen;</w:t>
      </w:r>
      <w:r>
        <w:br/>
        <w:t>Alle Kräfte meiner Seelen</w:t>
      </w:r>
      <w:r>
        <w:br/>
        <w:t>Nimm nur ganz in Deine Macht:</w:t>
      </w:r>
      <w:r>
        <w:br/>
        <w:t>Ja, ich will mich Dir verschreiben;</w:t>
      </w:r>
      <w:r>
        <w:br/>
        <w:t>Laß es ewig feste bleiben,</w:t>
      </w:r>
      <w:r>
        <w:br/>
        <w:t xml:space="preserve">Was ich Dir heut zugesagt! </w:t>
      </w:r>
    </w:p>
    <w:p w14:paraId="43492C30" w14:textId="77777777" w:rsidR="001925F1" w:rsidRDefault="001925F1" w:rsidP="001925F1">
      <w:pPr>
        <w:pStyle w:val="StandardWeb"/>
      </w:pPr>
      <w:r>
        <w:t>10. Herr! ich bin so ganz elendig;</w:t>
      </w:r>
      <w:r>
        <w:br/>
        <w:t>Soll mein Vorsatz seyn beständig,</w:t>
      </w:r>
      <w:r>
        <w:br/>
        <w:t>So mußt du mein Helfer seyn.</w:t>
      </w:r>
      <w:r>
        <w:br/>
        <w:t>O Durchbrecher aller Banden!</w:t>
      </w:r>
      <w:r>
        <w:br/>
        <w:t>Laß mich werden nicht zu Schanden,</w:t>
      </w:r>
      <w:r>
        <w:br/>
        <w:t>Denn ich trau in dich allein.</w:t>
      </w:r>
    </w:p>
    <w:p w14:paraId="129C0C68" w14:textId="3CA452F8" w:rsidR="00C37CBC" w:rsidRDefault="00C37CBC" w:rsidP="001925F1">
      <w:pPr>
        <w:pStyle w:val="berschrift1"/>
      </w:pPr>
      <w:r>
        <w:rPr>
          <w:rStyle w:val="screen-reader-text"/>
        </w:rPr>
        <w:t>Nun, wie steht es, meine Seele</w:t>
      </w:r>
      <w:r>
        <w:t xml:space="preserve"> </w:t>
      </w:r>
    </w:p>
    <w:p w14:paraId="199EE840" w14:textId="77777777" w:rsidR="00C37CBC" w:rsidRDefault="00C37CBC" w:rsidP="001925F1">
      <w:pPr>
        <w:pStyle w:val="StandardWeb"/>
      </w:pPr>
      <w:r>
        <w:rPr>
          <w:rStyle w:val="Fett"/>
        </w:rPr>
        <w:t>So jemand den HErrn JESUM CHristum nicht lieb hat, der sey Anathema Maran atha.</w:t>
      </w:r>
      <w:r>
        <w:br/>
        <w:t>1. Cor. 16,22.</w:t>
      </w:r>
    </w:p>
    <w:p w14:paraId="47B441F8" w14:textId="77777777" w:rsidR="00C37CBC" w:rsidRDefault="00C37CBC" w:rsidP="001925F1">
      <w:pPr>
        <w:pStyle w:val="StandardWeb"/>
      </w:pPr>
      <w:r>
        <w:t>1. NUn, wie steht es, meine Seele!</w:t>
      </w:r>
      <w:r>
        <w:br/>
        <w:t>Geht es übel oder gut?</w:t>
      </w:r>
      <w:r>
        <w:br/>
        <w:t>Hast du was vom Glaubens-Oele?</w:t>
      </w:r>
      <w:r>
        <w:br/>
        <w:t>Fühlest du der Liebe Glut?</w:t>
      </w:r>
      <w:r>
        <w:br/>
        <w:t>Sollte man wohl JEsum kennen,</w:t>
      </w:r>
      <w:r>
        <w:br/>
        <w:t>Und sein Glied und Jünger seyn,</w:t>
      </w:r>
      <w:r>
        <w:br/>
        <w:t>Und nicht auch in Liebe brennen?</w:t>
      </w:r>
      <w:r>
        <w:br/>
        <w:t>Nein, o Seele! warlich Nein.</w:t>
      </w:r>
    </w:p>
    <w:p w14:paraId="69539099" w14:textId="77777777" w:rsidR="00C37CBC" w:rsidRDefault="00C37CBC" w:rsidP="001925F1">
      <w:pPr>
        <w:pStyle w:val="StandardWeb"/>
      </w:pPr>
      <w:r>
        <w:t>2. Wer, was uns die Bibel lehret,</w:t>
      </w:r>
      <w:r>
        <w:br/>
        <w:t>Nicht für eine Fabel acht:</w:t>
      </w:r>
      <w:r>
        <w:br/>
        <w:t>Wer von Christi Leiden höret,</w:t>
      </w:r>
      <w:r>
        <w:br/>
        <w:t>Und sein Mittler-Amt betracht,</w:t>
      </w:r>
      <w:r>
        <w:br/>
        <w:t>Der bleibt nimmer unempfindlich:</w:t>
      </w:r>
      <w:r>
        <w:br/>
        <w:t>(Hitz und Schein gehört zum Licht)</w:t>
      </w:r>
      <w:r>
        <w:br/>
        <w:t>Seine Liebe wachset stündlich.</w:t>
      </w:r>
      <w:r>
        <w:br/>
        <w:t>Wer nicht liebt, der glaubt auch nicht.</w:t>
      </w:r>
    </w:p>
    <w:p w14:paraId="45DF2D13" w14:textId="77777777" w:rsidR="00C37CBC" w:rsidRDefault="00C37CBC" w:rsidP="001925F1">
      <w:pPr>
        <w:pStyle w:val="StandardWeb"/>
      </w:pPr>
      <w:r>
        <w:t>3. Welch Geheimnis! GOttes Sohne</w:t>
      </w:r>
      <w:r>
        <w:br/>
        <w:t>Wird ein schwaches Menschen-Kind.</w:t>
      </w:r>
      <w:r>
        <w:br/>
        <w:t>Er saß auf dem Königs-Throne,</w:t>
      </w:r>
      <w:r>
        <w:br/>
        <w:t>Und Er wird, wie Knechte sind.</w:t>
      </w:r>
      <w:r>
        <w:br/>
        <w:t>Mein warum? Daß Er uns Böse,</w:t>
      </w:r>
      <w:r>
        <w:br/>
        <w:t>Seine Feinde, von dem Feind</w:t>
      </w:r>
      <w:r>
        <w:br/>
        <w:t>Und vom Höllen-Pfuhl erlöse.</w:t>
      </w:r>
      <w:r>
        <w:br/>
        <w:t>Welch ein theurer Menschen-Freund!</w:t>
      </w:r>
    </w:p>
    <w:p w14:paraId="1DD11689" w14:textId="77777777" w:rsidR="00C37CBC" w:rsidRDefault="00C37CBC" w:rsidP="001925F1">
      <w:pPr>
        <w:pStyle w:val="StandardWeb"/>
      </w:pPr>
      <w:r>
        <w:t>4. Er, der überselig ware,</w:t>
      </w:r>
      <w:r>
        <w:br/>
        <w:t>Wird gebohren. Wo? Im Stall.</w:t>
      </w:r>
      <w:r>
        <w:br/>
        <w:t>Er trägt über dreyßig Jahre</w:t>
      </w:r>
      <w:r>
        <w:br/>
        <w:t>Creutz und Leiden ohne Zahl.</w:t>
      </w:r>
      <w:r>
        <w:br/>
        <w:t>Armuth, Arbeit, Menschen-Plage,</w:t>
      </w:r>
      <w:r>
        <w:br/>
        <w:t>Satans-Pfeile, Undank, Schmach,</w:t>
      </w:r>
      <w:r>
        <w:br/>
        <w:t>Kampf und Sorgen-volle Tage</w:t>
      </w:r>
      <w:r>
        <w:br/>
        <w:t>Gieng Ihm als ein Schatte nach.</w:t>
      </w:r>
    </w:p>
    <w:p w14:paraId="795A3712" w14:textId="77777777" w:rsidR="00C37CBC" w:rsidRDefault="00C37CBC" w:rsidP="001925F1">
      <w:pPr>
        <w:pStyle w:val="StandardWeb"/>
      </w:pPr>
      <w:r>
        <w:t>5. Sieh Ihn dort zu Tische sitzen</w:t>
      </w:r>
      <w:r>
        <w:br/>
        <w:t>Als das rechte Osterlamm!</w:t>
      </w:r>
      <w:r>
        <w:br/>
        <w:t>Sieh Ihn in dem Gartenschwitzen!</w:t>
      </w:r>
      <w:r>
        <w:br/>
        <w:t>O welch ein Blut-Bräutigam!</w:t>
      </w:r>
      <w:r>
        <w:br/>
        <w:t>Der für uns sein Blut verdämpfet,</w:t>
      </w:r>
      <w:r>
        <w:br/>
        <w:t>Und den Zorn-Kelch GOttes trinkt,</w:t>
      </w:r>
      <w:r>
        <w:br/>
        <w:t>Zittert, zaget, schreyt und kämpfet,</w:t>
      </w:r>
      <w:r>
        <w:br/>
        <w:t>Und gleich als zur Höllen sinkt!</w:t>
      </w:r>
    </w:p>
    <w:p w14:paraId="14FF9B50" w14:textId="77777777" w:rsidR="00C37CBC" w:rsidRDefault="00C37CBC" w:rsidP="001925F1">
      <w:pPr>
        <w:pStyle w:val="StandardWeb"/>
      </w:pPr>
      <w:r>
        <w:t>6. Sieh, wie Ihn die Häscher fassen,</w:t>
      </w:r>
      <w:r>
        <w:br/>
        <w:t>Als Ihn der Verräther küßt,</w:t>
      </w:r>
      <w:r>
        <w:br/>
        <w:t>Wie die Jünger Ihn verlassen,</w:t>
      </w:r>
      <w:r>
        <w:br/>
        <w:t>Wie Er nun gebunden ist,</w:t>
      </w:r>
      <w:r>
        <w:br/>
        <w:t>Wie man Ihn verhört und fraget</w:t>
      </w:r>
      <w:r>
        <w:br/>
        <w:t>Für dem falschen Juden-Rath,</w:t>
      </w:r>
      <w:r>
        <w:br/>
        <w:t>Anklagt, hönt, verspeyt und schlaget!</w:t>
      </w:r>
      <w:r>
        <w:br/>
        <w:t>Was war seine Missethat?</w:t>
      </w:r>
    </w:p>
    <w:p w14:paraId="2CF60396" w14:textId="77777777" w:rsidR="00C37CBC" w:rsidRDefault="00C37CBC" w:rsidP="001925F1">
      <w:pPr>
        <w:pStyle w:val="StandardWeb"/>
      </w:pPr>
      <w:r>
        <w:t>7. Sieh Ihn zu Pilatus schleppen!</w:t>
      </w:r>
      <w:r>
        <w:br/>
        <w:t>O wie ruft die tolle Rott</w:t>
      </w:r>
      <w:r>
        <w:br/>
        <w:t>An der Gaß und auf der Treppen:</w:t>
      </w:r>
      <w:r>
        <w:br/>
        <w:t>Creutz’ge, Creutze! welch ein Spott!</w:t>
      </w:r>
      <w:r>
        <w:br/>
        <w:t>Sieh: Man geisselt Ihn mit Riemen.</w:t>
      </w:r>
      <w:r>
        <w:br/>
        <w:t>Jetzt wird Er hervorgebracht,</w:t>
      </w:r>
      <w:r>
        <w:br/>
        <w:t>Braun und blau von Blut und Striemen.</w:t>
      </w:r>
      <w:r>
        <w:br/>
        <w:t>Ecce Homo! Mensch, hab acht!</w:t>
      </w:r>
    </w:p>
    <w:p w14:paraId="74F45BD1" w14:textId="77777777" w:rsidR="00C37CBC" w:rsidRDefault="00C37CBC" w:rsidP="001925F1">
      <w:pPr>
        <w:pStyle w:val="StandardWeb"/>
      </w:pPr>
      <w:r>
        <w:t>8. Sieh, wie rasen jene Heyden.</w:t>
      </w:r>
      <w:r>
        <w:br/>
        <w:t>Alles spricht dem Heiland Hohn.</w:t>
      </w:r>
      <w:r>
        <w:br/>
        <w:t>Da sie Ihn mit Purpur kleiden,</w:t>
      </w:r>
      <w:r>
        <w:br/>
        <w:t>Sticht Ihn eine Dörner-Cron.</w:t>
      </w:r>
      <w:r>
        <w:br/>
        <w:t>Da sie Ihne kniend grüssen,</w:t>
      </w:r>
      <w:r>
        <w:br/>
        <w:t>Schläget Ihn das Zepter-Rohr.</w:t>
      </w:r>
      <w:r>
        <w:br/>
        <w:t>O wie muß die Unschuld büssen,</w:t>
      </w:r>
      <w:r>
        <w:br/>
        <w:t>Als ein Unmensch, als ein Thor!</w:t>
      </w:r>
    </w:p>
    <w:p w14:paraId="5D736852" w14:textId="77777777" w:rsidR="00C37CBC" w:rsidRDefault="00C37CBC" w:rsidP="001925F1">
      <w:pPr>
        <w:pStyle w:val="StandardWeb"/>
      </w:pPr>
      <w:r>
        <w:t>9. Sieh, nun wird Er ausgeführet</w:t>
      </w:r>
      <w:r>
        <w:br/>
        <w:t>Unter seiner Creutzes-Last.</w:t>
      </w:r>
      <w:r>
        <w:br/>
        <w:t>Da der Pöbel jubiliret,</w:t>
      </w:r>
      <w:r>
        <w:br/>
        <w:t>Seufzet und zergeht Er fast.</w:t>
      </w:r>
      <w:r>
        <w:br/>
        <w:t>Sieh jetzt nimmt man Ihm das Kleide</w:t>
      </w:r>
      <w:r>
        <w:br/>
        <w:t>Auf dem bangen Golgatha.</w:t>
      </w:r>
      <w:r>
        <w:br/>
        <w:t>O betrübte Augen-Waide!</w:t>
      </w:r>
      <w:r>
        <w:br/>
        <w:t>Nackend steht der Heiland da.</w:t>
      </w:r>
    </w:p>
    <w:p w14:paraId="2F75F452" w14:textId="77777777" w:rsidR="00C37CBC" w:rsidRDefault="00C37CBC" w:rsidP="001925F1">
      <w:pPr>
        <w:pStyle w:val="StandardWeb"/>
      </w:pPr>
      <w:r>
        <w:t>10. Sieh, wie man Ihn will ermorden,</w:t>
      </w:r>
      <w:r>
        <w:br/>
        <w:t>Und durch Händ und Füsse sticht!</w:t>
      </w:r>
      <w:r>
        <w:br/>
        <w:t>Mitten unterm Schächer-Orden</w:t>
      </w:r>
      <w:r>
        <w:br/>
        <w:t>Wird sein Galgen aufgericht.</w:t>
      </w:r>
      <w:r>
        <w:br/>
        <w:t>Nun da hängt Er voller Wunden,</w:t>
      </w:r>
      <w:r>
        <w:br/>
        <w:t>Als ein Lamm, das nichts verschuldt,</w:t>
      </w:r>
      <w:r>
        <w:br/>
        <w:t>Angebellt von frechen Hunden,</w:t>
      </w:r>
      <w:r>
        <w:br/>
        <w:t>Doch voll Langmuth und Geduld.</w:t>
      </w:r>
    </w:p>
    <w:p w14:paraId="5B2AC228" w14:textId="77777777" w:rsidR="00C37CBC" w:rsidRDefault="00C37CBC" w:rsidP="001925F1">
      <w:pPr>
        <w:pStyle w:val="StandardWeb"/>
      </w:pPr>
      <w:r>
        <w:t>11. Sieh, wie klopft die Brust für Schmerzen.</w:t>
      </w:r>
      <w:r>
        <w:br/>
        <w:t>Ach! Er blutet sich zu todt.</w:t>
      </w:r>
      <w:r>
        <w:br/>
        <w:t>Aller Trost weicht aus dem Herzen,</w:t>
      </w:r>
      <w:r>
        <w:br/>
        <w:t>Es kommt neue Seelen-Noth,</w:t>
      </w:r>
      <w:r>
        <w:br/>
        <w:t>Sieh, wie Er sich krümmt und windet!</w:t>
      </w:r>
      <w:r>
        <w:br/>
        <w:t>Eli, Eli! ruft sein Mund,</w:t>
      </w:r>
      <w:r>
        <w:br/>
        <w:t>Und der Sonne Schein verschwindet.</w:t>
      </w:r>
      <w:r>
        <w:br/>
        <w:t>O wann kommt die neunte Stund?</w:t>
      </w:r>
    </w:p>
    <w:p w14:paraId="1267669B" w14:textId="77777777" w:rsidR="00C37CBC" w:rsidRDefault="00C37CBC" w:rsidP="001925F1">
      <w:pPr>
        <w:pStyle w:val="StandardWeb"/>
      </w:pPr>
      <w:r>
        <w:t>12. Sieh, jetzt muß das Leben sterben,</w:t>
      </w:r>
      <w:r>
        <w:br/>
        <w:t>Und Er spricht: Es ist vollbracht!</w:t>
      </w:r>
      <w:r>
        <w:br/>
        <w:t>Er ist todt, und wir sind Erben.</w:t>
      </w:r>
      <w:r>
        <w:br/>
        <w:t>Nun ist alles wohl gemacht.</w:t>
      </w:r>
      <w:r>
        <w:br/>
        <w:t>Aber wie? Läßt man Ihn hangen?</w:t>
      </w:r>
      <w:r>
        <w:br/>
        <w:t>Wir Er gar zum Raaben-Aas?</w:t>
      </w:r>
      <w:r>
        <w:br/>
        <w:t>Nein. Es ist die Nacht vergangen</w:t>
      </w:r>
      <w:r>
        <w:br/>
        <w:t>Und des Leidens Stunden-Glas.</w:t>
      </w:r>
    </w:p>
    <w:p w14:paraId="23D7F545" w14:textId="77777777" w:rsidR="00C37CBC" w:rsidRDefault="00C37CBC" w:rsidP="001925F1">
      <w:pPr>
        <w:pStyle w:val="StandardWeb"/>
      </w:pPr>
      <w:r>
        <w:t>13. Zwar man spießt Ihm in die Seite;</w:t>
      </w:r>
      <w:r>
        <w:br/>
        <w:t>Doch drauf löset man Ihn ab.</w:t>
      </w:r>
      <w:r>
        <w:br/>
        <w:t>Reiche Raths- und Ehren-Leute</w:t>
      </w:r>
      <w:r>
        <w:br/>
        <w:t>Tragen Ihne selbst zu Grab.</w:t>
      </w:r>
      <w:r>
        <w:br/>
        <w:t>Und hier bleibt Er unverriegelt.</w:t>
      </w:r>
      <w:r>
        <w:br/>
        <w:t>Er erwacht am dritten Tag.</w:t>
      </w:r>
      <w:r>
        <w:br/>
        <w:t>Da wird Erd und Gruft entsiegelt.</w:t>
      </w:r>
      <w:r>
        <w:br/>
        <w:t>Satan, welch ein Donnerschlag?</w:t>
      </w:r>
    </w:p>
    <w:p w14:paraId="2EE90AF2" w14:textId="77777777" w:rsidR="00C37CBC" w:rsidRDefault="00C37CBC" w:rsidP="001925F1">
      <w:pPr>
        <w:pStyle w:val="StandardWeb"/>
      </w:pPr>
      <w:r>
        <w:t>14. Sieh Ihn hin und her erscheinen.</w:t>
      </w:r>
      <w:r>
        <w:br/>
        <w:t>Jetzt ist Tod und Höll besiegt.</w:t>
      </w:r>
      <w:r>
        <w:br/>
        <w:t>Sieh, Er wandelt mit den Seinen.</w:t>
      </w:r>
      <w:r>
        <w:br/>
        <w:t>O wie sind sie so vergnügt!</w:t>
      </w:r>
      <w:r>
        <w:br/>
        <w:t>Sieh Ihn auch gen Himmel fahren.</w:t>
      </w:r>
      <w:r>
        <w:br/>
        <w:t>Jetzt regiert Er hier und dort,</w:t>
      </w:r>
      <w:r>
        <w:br/>
        <w:t>Als ein Fürst der Engel-Schaaren.</w:t>
      </w:r>
      <w:r>
        <w:br/>
        <w:t>Glaub und folge seinem Wort!</w:t>
      </w:r>
    </w:p>
    <w:p w14:paraId="3D55A634" w14:textId="77777777" w:rsidR="00C37CBC" w:rsidRDefault="00C37CBC" w:rsidP="001925F1">
      <w:pPr>
        <w:pStyle w:val="StandardWeb"/>
      </w:pPr>
      <w:r>
        <w:t>15. Seele! Soll es kraftlos bleiben?</w:t>
      </w:r>
      <w:r>
        <w:br/>
        <w:t>Kann dich Christi Creutzes-Lehr</w:t>
      </w:r>
      <w:r>
        <w:br/>
        <w:t>Nicht zur Liebes-Einbrunst treiben:</w:t>
      </w:r>
      <w:r>
        <w:br/>
        <w:t>O so liebst du nimmermehr.</w:t>
      </w:r>
      <w:r>
        <w:br/>
        <w:t>Seele! willst du nicht verschmachten,</w:t>
      </w:r>
      <w:r>
        <w:br/>
        <w:t>O so werd in Liebe heiß.</w:t>
      </w:r>
      <w:r>
        <w:br/>
        <w:t>Laß nicht ab, Ihn zu betrachten..</w:t>
      </w:r>
      <w:r>
        <w:br/>
        <w:t>Er zerschmelzet alles Eiß.</w:t>
      </w:r>
    </w:p>
    <w:p w14:paraId="19D5ECE3" w14:textId="77777777" w:rsidR="00C37CBC" w:rsidRDefault="00C37CBC" w:rsidP="001925F1">
      <w:pPr>
        <w:pStyle w:val="StandardWeb"/>
      </w:pPr>
      <w:r>
        <w:t>16. Denk, Er ist uns nachgegangen,</w:t>
      </w:r>
      <w:r>
        <w:br/>
        <w:t>Da wir Seiner nicht begeht.</w:t>
      </w:r>
      <w:r>
        <w:br/>
        <w:t>Er hat gern das Creutz umfangen,</w:t>
      </w:r>
      <w:r>
        <w:br/>
        <w:t>Und sich nimmermehr beschwert.</w:t>
      </w:r>
      <w:r>
        <w:br/>
        <w:t>O wer will uns einst erretten,</w:t>
      </w:r>
      <w:r>
        <w:br/>
        <w:t>Wann wir ein so theures Blut</w:t>
      </w:r>
      <w:r>
        <w:br/>
        <w:t>Mit Verachtungs-Füssen tretten?</w:t>
      </w:r>
      <w:r>
        <w:br/>
        <w:t>O wer hemmt des Satans Wuth!</w:t>
      </w:r>
    </w:p>
    <w:p w14:paraId="3EED8BB1" w14:textId="77777777" w:rsidR="00C37CBC" w:rsidRDefault="00C37CBC" w:rsidP="001925F1">
      <w:pPr>
        <w:pStyle w:val="StandardWeb"/>
      </w:pPr>
      <w:r>
        <w:t>17. Hat St. Paulus nicht geschrieben:</w:t>
      </w:r>
      <w:r>
        <w:br/>
        <w:t>(Welch ein Bann und Schrecken-Spruch)</w:t>
      </w:r>
      <w:r>
        <w:br/>
        <w:t>Wer den Heiland nicht will lieben,</w:t>
      </w:r>
      <w:r>
        <w:br/>
        <w:t>Sey Anathema, ein Fluch.</w:t>
      </w:r>
      <w:r>
        <w:br/>
        <w:t>O dabey wirds freylich bleiben!</w:t>
      </w:r>
      <w:r>
        <w:br/>
        <w:t>Seele, Seele! Lasse dich</w:t>
      </w:r>
      <w:r>
        <w:br/>
        <w:t>Von dem Geist der Liebe treiben!</w:t>
      </w:r>
      <w:r>
        <w:br/>
        <w:t>Seele, liebe brünstiglich!</w:t>
      </w:r>
    </w:p>
    <w:p w14:paraId="3A14ED3A" w14:textId="77777777" w:rsidR="00C37CBC" w:rsidRDefault="00C37CBC" w:rsidP="001925F1">
      <w:pPr>
        <w:pStyle w:val="StandardWeb"/>
      </w:pPr>
      <w:r>
        <w:t>18. Liebe-Licht, der Gottheit Wesen,</w:t>
      </w:r>
      <w:r>
        <w:br/>
        <w:t>Ist der Christen Element.</w:t>
      </w:r>
      <w:r>
        <w:br/>
        <w:t>Liebe muß sich auserlesen,</w:t>
      </w:r>
      <w:r>
        <w:br/>
        <w:t>Wer den Namen Christi nennt.</w:t>
      </w:r>
      <w:r>
        <w:br/>
        <w:t>Laßt uns Augustinum hören,</w:t>
      </w:r>
      <w:r>
        <w:br/>
        <w:t>Er war auch mit Lieb erfüllt.</w:t>
      </w:r>
      <w:r>
        <w:br/>
        <w:t>Liebe, spricht er, GOtt den HErren,</w:t>
      </w:r>
      <w:r>
        <w:br/>
        <w:t>Und denn thue was du willt.</w:t>
      </w:r>
    </w:p>
    <w:p w14:paraId="4FDDA170" w14:textId="77777777" w:rsidR="00C37CBC" w:rsidRDefault="00C37CBC" w:rsidP="001925F1">
      <w:pPr>
        <w:pStyle w:val="StandardWeb"/>
      </w:pPr>
      <w:r>
        <w:t>19. HERR, diß Feuer anzuzünden,</w:t>
      </w:r>
      <w:r>
        <w:br/>
        <w:t>Ist dein Werk und deine Kunst.</w:t>
      </w:r>
      <w:r>
        <w:br/>
        <w:t>Ach, die Höllen-Glut der Sünden</w:t>
      </w:r>
      <w:r>
        <w:br/>
        <w:t>Hindert noch die Himmels-Brunst.</w:t>
      </w:r>
      <w:r>
        <w:br/>
        <w:t>HERR, Du willst uns nicht verdammen,</w:t>
      </w:r>
      <w:r>
        <w:br/>
        <w:t>Du bist unsern Seelen hold;</w:t>
      </w:r>
      <w:r>
        <w:br/>
        <w:t>Taufe denn mit Liebes-Flammen,</w:t>
      </w:r>
      <w:r>
        <w:br/>
        <w:t>Schenke mir des Glaubens Gold.</w:t>
      </w:r>
    </w:p>
    <w:p w14:paraId="04871797" w14:textId="77777777" w:rsidR="00C37CBC" w:rsidRDefault="00C37CBC" w:rsidP="001925F1">
      <w:pPr>
        <w:pStyle w:val="StandardWeb"/>
      </w:pPr>
      <w:r>
        <w:t>20. Geist des Glaubens und der Liebe!</w:t>
      </w:r>
      <w:r>
        <w:br/>
        <w:t>Ach! ergiesse Dich in mich!</w:t>
      </w:r>
      <w:r>
        <w:br/>
        <w:t>Deine Zucht und Friedens-Triebe</w:t>
      </w:r>
      <w:r>
        <w:br/>
        <w:t>Fördern uns gar seliglich.</w:t>
      </w:r>
      <w:r>
        <w:br/>
        <w:t>O du reine GOttes-Daube!</w:t>
      </w:r>
      <w:r>
        <w:br/>
        <w:t>Fliege doch mit Macht herbey,</w:t>
      </w:r>
      <w:r>
        <w:br/>
        <w:t>Daß ich glaub, und daß mein Glaube</w:t>
      </w:r>
      <w:r>
        <w:br/>
        <w:t>Durch die Liebe thätig sey.</w:t>
      </w:r>
    </w:p>
    <w:p w14:paraId="6BCA19AD" w14:textId="77777777" w:rsidR="008B686A" w:rsidRDefault="008B686A" w:rsidP="008B686A">
      <w:pPr>
        <w:pStyle w:val="berschrift1"/>
        <w:rPr>
          <w:szCs w:val="36"/>
        </w:rPr>
      </w:pPr>
      <w:r w:rsidRPr="001925F1">
        <w:t>O Gott, man kennet dich nicht recht</w:t>
      </w:r>
      <w:r>
        <w:t xml:space="preserve"> </w:t>
      </w:r>
    </w:p>
    <w:p w14:paraId="4347E833" w14:textId="77777777" w:rsidR="008B686A" w:rsidRDefault="008B686A" w:rsidP="008B686A">
      <w:pPr>
        <w:pStyle w:val="StandardWeb"/>
      </w:pPr>
      <w:r>
        <w:t>1.) O Gott, man kennet dich nicht recht,</w:t>
      </w:r>
      <w:r>
        <w:br/>
        <w:t>Mein Schatz, man schätzet dich zu schlecht,</w:t>
      </w:r>
      <w:r>
        <w:br/>
        <w:t>Man sucht dich nicht im Herzen.</w:t>
      </w:r>
      <w:r>
        <w:br/>
        <w:t>Durch Selbsttun will man heilig sein,</w:t>
      </w:r>
      <w:r>
        <w:br/>
        <w:t>Dir gibt man nicht die Ehr allein,</w:t>
      </w:r>
      <w:r>
        <w:br/>
        <w:t>Wie, sollt‘ es mich nicht schmerzen!</w:t>
      </w:r>
    </w:p>
    <w:p w14:paraId="38A3CB2A" w14:textId="77777777" w:rsidR="008B686A" w:rsidRDefault="008B686A" w:rsidP="008B686A">
      <w:pPr>
        <w:pStyle w:val="StandardWeb"/>
      </w:pPr>
      <w:r>
        <w:t>2.) Solls, Liebster, mir erlaubet sein,</w:t>
      </w:r>
      <w:r>
        <w:br/>
        <w:t>Dass ich’s einst andern mach gemein,</w:t>
      </w:r>
      <w:r>
        <w:br/>
        <w:t>Wie nahe man dich finde,</w:t>
      </w:r>
      <w:r>
        <w:br/>
        <w:t>Gib Worte dann voll Kraft und Lieb‘,</w:t>
      </w:r>
      <w:r>
        <w:br/>
        <w:t>Viel Tausenden den Ruh’stand gib</w:t>
      </w:r>
      <w:r>
        <w:br/>
        <w:t>Und sie mir dir verbinde!</w:t>
      </w:r>
    </w:p>
    <w:p w14:paraId="7EB5CD8A" w14:textId="77777777" w:rsidR="008B686A" w:rsidRDefault="008B686A" w:rsidP="008B686A">
      <w:pPr>
        <w:pStyle w:val="StandardWeb"/>
      </w:pPr>
      <w:r>
        <w:t>3.) Du höchst vergnügend Wesen du,</w:t>
      </w:r>
      <w:r>
        <w:br/>
        <w:t>Mein Seelenfreund und ein’ge Ruh,</w:t>
      </w:r>
      <w:r>
        <w:br/>
        <w:t>Den ich in mir gefunden,</w:t>
      </w:r>
      <w:r>
        <w:br/>
        <w:t>Wie bist du mir so innig nah!</w:t>
      </w:r>
      <w:r>
        <w:br/>
        <w:t>Kehr ich hinein, so bist du da,</w:t>
      </w:r>
      <w:r>
        <w:br/>
        <w:t>Du hältst mein Herz gebunden.</w:t>
      </w:r>
    </w:p>
    <w:p w14:paraId="1F9B2BAF" w14:textId="77777777" w:rsidR="008B686A" w:rsidRDefault="008B686A" w:rsidP="008B686A">
      <w:pPr>
        <w:pStyle w:val="StandardWeb"/>
      </w:pPr>
      <w:r>
        <w:t>4.) Man schreib mir kein Gesetze für,</w:t>
      </w:r>
      <w:r>
        <w:br/>
        <w:t>Dass ich mich kehren soll zu dir,</w:t>
      </w:r>
      <w:r>
        <w:br/>
        <w:t>Ich kann es ja nicht lassen.</w:t>
      </w:r>
      <w:r>
        <w:br/>
        <w:t>Die Liebeskräfte sind berührt,</w:t>
      </w:r>
      <w:r>
        <w:br/>
        <w:t>Sie werden innig eingeführt</w:t>
      </w:r>
      <w:r>
        <w:br/>
        <w:t>Und dich von selbst umfassen.</w:t>
      </w:r>
    </w:p>
    <w:p w14:paraId="1EE7987E" w14:textId="77777777" w:rsidR="008B686A" w:rsidRDefault="008B686A" w:rsidP="008B686A">
      <w:pPr>
        <w:pStyle w:val="StandardWeb"/>
      </w:pPr>
      <w:r>
        <w:t>5.) Ein Etwas ist mir innig nah,</w:t>
      </w:r>
      <w:r>
        <w:br/>
        <w:t>Ein unbekanntes Gut ist da,</w:t>
      </w:r>
      <w:r>
        <w:br/>
        <w:t>Das meinen Geist erfüllet.</w:t>
      </w:r>
      <w:r>
        <w:br/>
        <w:t>Ich darf und will’s nicht frei besehn,</w:t>
      </w:r>
      <w:r>
        <w:br/>
        <w:t>Ich bleib in Liebesehrfrucht stehn</w:t>
      </w:r>
      <w:r>
        <w:br/>
        <w:t>Bestürzt und doch gestillet.</w:t>
      </w:r>
    </w:p>
    <w:p w14:paraId="35D1CAED" w14:textId="77777777" w:rsidR="008B686A" w:rsidRDefault="008B686A" w:rsidP="008B686A">
      <w:pPr>
        <w:pStyle w:val="StandardWeb"/>
      </w:pPr>
      <w:r>
        <w:t>6.) Dies Gut, das mich genommen ein,</w:t>
      </w:r>
      <w:r>
        <w:br/>
        <w:t>Muss groß und allgenügsam sein,</w:t>
      </w:r>
      <w:r>
        <w:br/>
        <w:t>Man kann’s nicht deutlich nennen.</w:t>
      </w:r>
      <w:r>
        <w:br/>
        <w:t>Es ist was Göttliches mir nah,</w:t>
      </w:r>
      <w:r>
        <w:br/>
        <w:t>Der Gottheit Gegenwart ist da,</w:t>
      </w:r>
      <w:r>
        <w:br/>
        <w:t>Wer sollt dran zweifeln können?</w:t>
      </w:r>
    </w:p>
    <w:p w14:paraId="4C62C5EE" w14:textId="77777777" w:rsidR="008B686A" w:rsidRDefault="008B686A" w:rsidP="008B686A">
      <w:pPr>
        <w:pStyle w:val="StandardWeb"/>
      </w:pPr>
      <w:r>
        <w:t>7.) Die tiefe Veneration,</w:t>
      </w:r>
      <w:r>
        <w:br/>
        <w:t>Die große Ruh, die sel’ge Wonn,</w:t>
      </w:r>
      <w:r>
        <w:br/>
        <w:t>Das Beugen ohn‘ Aufhören.</w:t>
      </w:r>
      <w:r>
        <w:br/>
        <w:t>Die geben, wo man geht und steht,</w:t>
      </w:r>
      <w:r>
        <w:br/>
        <w:t>Den Eindruck einer Majestät,</w:t>
      </w:r>
      <w:r>
        <w:br/>
        <w:t>Die Erd‘ und Himmel ehren.</w:t>
      </w:r>
    </w:p>
    <w:p w14:paraId="04502184" w14:textId="77777777" w:rsidR="008B686A" w:rsidRDefault="008B686A" w:rsidP="008B686A">
      <w:pPr>
        <w:pStyle w:val="StandardWeb"/>
      </w:pPr>
      <w:r>
        <w:t>8.) Ich bin im dunklen Heiligtum,</w:t>
      </w:r>
      <w:r>
        <w:br/>
        <w:t>Ich bete an und bleibe stumm,</w:t>
      </w:r>
      <w:r>
        <w:br/>
        <w:t>O ehrfruchtsvolles Schweigen!</w:t>
      </w:r>
      <w:r>
        <w:br/>
        <w:t>Der beste Redner sagt mir’s nicht,</w:t>
      </w:r>
      <w:r>
        <w:br/>
        <w:t>Was man hier ohne Reden spricht</w:t>
      </w:r>
      <w:r>
        <w:br/>
        <w:t>Durch Lieben und durch Beugen.</w:t>
      </w:r>
    </w:p>
    <w:p w14:paraId="11228791" w14:textId="77777777" w:rsidR="008B686A" w:rsidRDefault="008B686A" w:rsidP="008B686A">
      <w:pPr>
        <w:pStyle w:val="StandardWeb"/>
      </w:pPr>
      <w:r>
        <w:t>9.) Hier ist die stille Ewigkeit,</w:t>
      </w:r>
      <w:r>
        <w:br/>
        <w:t>Ein immerwährend‘ sel’ges Heut‘,</w:t>
      </w:r>
      <w:r>
        <w:br/>
        <w:t>Dies Nun kann alles geben.</w:t>
      </w:r>
      <w:r>
        <w:br/>
        <w:t>Die Zeit vergeht mir süß und sacht,</w:t>
      </w:r>
      <w:r>
        <w:br/>
        <w:t>Ich möchte beten Tag und Nacht,</w:t>
      </w:r>
      <w:r>
        <w:br/>
        <w:t>Bei Gott im Geiste leben.</w:t>
      </w:r>
    </w:p>
    <w:p w14:paraId="74B78B82" w14:textId="77777777" w:rsidR="008B686A" w:rsidRDefault="008B686A" w:rsidP="008B686A">
      <w:pPr>
        <w:pStyle w:val="StandardWeb"/>
      </w:pPr>
      <w:r>
        <w:t>10.) Mein Geist, dies arm‘ verirrte Kind,</w:t>
      </w:r>
      <w:r>
        <w:br/>
        <w:t>Des Vaters Haus nun wieder find’t</w:t>
      </w:r>
      <w:r>
        <w:br/>
        <w:t>Nach langem, bangem Fragen.</w:t>
      </w:r>
      <w:r>
        <w:br/>
        <w:t>Ich bin zurecht, hier kehr ich ein,</w:t>
      </w:r>
      <w:r>
        <w:br/>
        <w:t>Dies ist der Ort, hier muss ich sein.</w:t>
      </w:r>
      <w:r>
        <w:br/>
        <w:t>Mein Gott, was soll ich sagen!</w:t>
      </w:r>
    </w:p>
    <w:p w14:paraId="406FDF28" w14:textId="77777777" w:rsidR="008B686A" w:rsidRDefault="008B686A" w:rsidP="008B686A">
      <w:pPr>
        <w:pStyle w:val="StandardWeb"/>
      </w:pPr>
      <w:r>
        <w:t>11.) Wie war dem Geiste doch zumut,</w:t>
      </w:r>
      <w:r>
        <w:br/>
        <w:t>Da er sein langgesuchtes Gut</w:t>
      </w:r>
      <w:r>
        <w:br/>
        <w:t>So nah im Herzen funde!</w:t>
      </w:r>
      <w:r>
        <w:br/>
        <w:t>Nun hat er’s alles, was er will,</w:t>
      </w:r>
      <w:r>
        <w:br/>
        <w:t>Umarmet, liebet und ist still</w:t>
      </w:r>
      <w:r>
        <w:br/>
        <w:t>Bei seinem Gott im Grunde.</w:t>
      </w:r>
    </w:p>
    <w:p w14:paraId="1ED0CEC9" w14:textId="77777777" w:rsidR="008B686A" w:rsidRDefault="008B686A" w:rsidP="008B686A">
      <w:pPr>
        <w:pStyle w:val="StandardWeb"/>
      </w:pPr>
      <w:r>
        <w:t>12.) O Schönheit, alt und neu genannt,</w:t>
      </w:r>
      <w:r>
        <w:br/>
        <w:t>Ach, dass ich dich so spät erkannt,</w:t>
      </w:r>
      <w:r>
        <w:br/>
        <w:t>Geliebet und erfahren!</w:t>
      </w:r>
      <w:r>
        <w:br/>
        <w:t>Ich suchte draußen hier und da</w:t>
      </w:r>
      <w:r>
        <w:br/>
        <w:t>Und wusste nicht, dass wir so nah</w:t>
      </w:r>
      <w:r>
        <w:br/>
        <w:t>Im Geist beisammen waren.</w:t>
      </w:r>
    </w:p>
    <w:p w14:paraId="4B99B2E9" w14:textId="77777777" w:rsidR="008B686A" w:rsidRDefault="008B686A" w:rsidP="008B686A">
      <w:pPr>
        <w:pStyle w:val="StandardWeb"/>
      </w:pPr>
      <w:r>
        <w:t>13.) Der Seele Mittelpunkt und Grund</w:t>
      </w:r>
      <w:r>
        <w:br/>
        <w:t>Wird mit Verwundrung bloß und kund</w:t>
      </w:r>
      <w:r>
        <w:br/>
        <w:t>Der Gottheit Haus und Throne,</w:t>
      </w:r>
      <w:r>
        <w:br/>
        <w:t>Denn Gott sich ewig diese Stadt</w:t>
      </w:r>
      <w:r>
        <w:br/>
        <w:t>Geeignet und gefreiet hat,</w:t>
      </w:r>
      <w:r>
        <w:br/>
        <w:t>Dass er allein drin wohne.</w:t>
      </w:r>
    </w:p>
    <w:p w14:paraId="62716FD5" w14:textId="77777777" w:rsidR="008B686A" w:rsidRDefault="008B686A" w:rsidP="008B686A">
      <w:pPr>
        <w:pStyle w:val="StandardWeb"/>
      </w:pPr>
      <w:r>
        <w:t>14.) Dass er mit seinem Glorieglanz</w:t>
      </w:r>
      <w:r>
        <w:br/>
        <w:t>Erfülle, zier und sel’ge ganz</w:t>
      </w:r>
      <w:r>
        <w:br/>
        <w:t>Den Geist und sich drin liebe.</w:t>
      </w:r>
      <w:r>
        <w:br/>
        <w:t>Wer diesen Adel kennte recht,</w:t>
      </w:r>
      <w:r>
        <w:br/>
        <w:t>Dem wär die ganze Welt zu schlecht,</w:t>
      </w:r>
      <w:r>
        <w:br/>
        <w:t>In Gott er sich erhübe.</w:t>
      </w:r>
    </w:p>
    <w:p w14:paraId="34DC1A64" w14:textId="77777777" w:rsidR="008B686A" w:rsidRDefault="008B686A" w:rsidP="008B686A">
      <w:pPr>
        <w:pStyle w:val="StandardWeb"/>
      </w:pPr>
      <w:r>
        <w:t>15.) Hier ist mein wahres Element,</w:t>
      </w:r>
      <w:r>
        <w:br/>
        <w:t>Ein Friedensland, weit, ohne End,</w:t>
      </w:r>
      <w:r>
        <w:br/>
        <w:t>Von Milch und Honig fließend.</w:t>
      </w:r>
      <w:r>
        <w:br/>
        <w:t>Hier quillt im Grund ein Balsamfluss,</w:t>
      </w:r>
      <w:r>
        <w:br/>
        <w:t>Durch alle Kräfte den Genuss</w:t>
      </w:r>
      <w:r>
        <w:br/>
        <w:t>So sänftiglich ergießend.</w:t>
      </w:r>
    </w:p>
    <w:p w14:paraId="7AED4A43" w14:textId="77777777" w:rsidR="008B686A" w:rsidRDefault="008B686A" w:rsidP="008B686A">
      <w:pPr>
        <w:pStyle w:val="StandardWeb"/>
      </w:pPr>
      <w:r>
        <w:t>16.) Ich werd‘ affenktenlos in mir,</w:t>
      </w:r>
      <w:r>
        <w:br/>
        <w:t>Die Sinne und Gedanken hier</w:t>
      </w:r>
      <w:r>
        <w:br/>
        <w:t>Sind lieblich, süß und stille,</w:t>
      </w:r>
      <w:r>
        <w:br/>
        <w:t>Der Leib tut ruhig, was er macht,</w:t>
      </w:r>
      <w:r>
        <w:br/>
        <w:t>Der Atem gebet immer sacht,</w:t>
      </w:r>
      <w:r>
        <w:br/>
        <w:t>Wie schmeidig wird der Wille!</w:t>
      </w:r>
    </w:p>
    <w:p w14:paraId="7C46E7AB" w14:textId="77777777" w:rsidR="008B686A" w:rsidRDefault="008B686A" w:rsidP="008B686A">
      <w:pPr>
        <w:pStyle w:val="StandardWeb"/>
      </w:pPr>
      <w:r>
        <w:t>17.) Er schmilzt wie weiches Wachs dahin,</w:t>
      </w:r>
      <w:r>
        <w:br/>
        <w:t>Weg ist der harte Eigensinn,</w:t>
      </w:r>
      <w:r>
        <w:br/>
        <w:t>Hier gilt nur sanftes Wesen,</w:t>
      </w:r>
      <w:r>
        <w:br/>
        <w:t>Die Adern sind von Friede voll.</w:t>
      </w:r>
      <w:r>
        <w:br/>
        <w:t>Wo wie so ruhig, o wie wohl!</w:t>
      </w:r>
      <w:r>
        <w:br/>
        <w:t>Man kann’s aus allem lesen.</w:t>
      </w:r>
    </w:p>
    <w:p w14:paraId="47328AB9" w14:textId="77777777" w:rsidR="008B686A" w:rsidRDefault="008B686A" w:rsidP="008B686A">
      <w:pPr>
        <w:pStyle w:val="StandardWeb"/>
      </w:pPr>
      <w:r>
        <w:t>18.) Er hat in seiner Macht mich hin</w:t>
      </w:r>
      <w:r>
        <w:br/>
        <w:t>Nach seiner Lust, nach seinem Sinn.</w:t>
      </w:r>
      <w:r>
        <w:br/>
        <w:t>Ich folge seinen Zügen.</w:t>
      </w:r>
      <w:r>
        <w:br/>
        <w:t>Ich halte mich nicht länger fest.</w:t>
      </w:r>
      <w:r>
        <w:br/>
        <w:t>Wer sich der Liebe überlässt,</w:t>
      </w:r>
      <w:r>
        <w:br/>
        <w:t>Wird Liebe nicht betrügen.</w:t>
      </w:r>
    </w:p>
    <w:p w14:paraId="7900C1EE" w14:textId="77777777" w:rsidR="008B686A" w:rsidRDefault="008B686A" w:rsidP="008B686A">
      <w:pPr>
        <w:pStyle w:val="StandardWeb"/>
      </w:pPr>
      <w:r>
        <w:t>19.) Das Wässerlein bleibt still und klar,</w:t>
      </w:r>
      <w:r>
        <w:br/>
        <w:t>Ich werd kein Windchen mehr gewahr,</w:t>
      </w:r>
      <w:r>
        <w:br/>
        <w:t>Was sonst turbieren sollte.</w:t>
      </w:r>
      <w:r>
        <w:br/>
        <w:t>Mein Treiben ist zur Ruh‘ gebracht,</w:t>
      </w:r>
      <w:r>
        <w:br/>
        <w:t>Es hält mich eine sanfte Macht,</w:t>
      </w:r>
      <w:r>
        <w:br/>
        <w:t>Wo ich mich stören wollte.</w:t>
      </w:r>
    </w:p>
    <w:p w14:paraId="2D1CC8CA" w14:textId="77777777" w:rsidR="008B686A" w:rsidRDefault="008B686A" w:rsidP="008B686A">
      <w:pPr>
        <w:pStyle w:val="StandardWeb"/>
      </w:pPr>
      <w:r>
        <w:t>20.) Die Seel‘ wird hier verändert sehr,</w:t>
      </w:r>
      <w:r>
        <w:br/>
        <w:t>Sie kennet sich kaum selber mehr,</w:t>
      </w:r>
      <w:r>
        <w:br/>
        <w:t>Sie ist als neu geboren.</w:t>
      </w:r>
      <w:r>
        <w:br/>
        <w:t>Man übt die Tugend, eh man’s denkt,</w:t>
      </w:r>
      <w:r>
        <w:br/>
        <w:t>Sie wird hier wesentlich geschenkt,</w:t>
      </w:r>
      <w:r>
        <w:br/>
        <w:t>Natur scheint gar verloren.</w:t>
      </w:r>
    </w:p>
    <w:p w14:paraId="444FB4A4" w14:textId="77777777" w:rsidR="008B686A" w:rsidRDefault="008B686A" w:rsidP="008B686A">
      <w:pPr>
        <w:pStyle w:val="StandardWeb"/>
      </w:pPr>
      <w:r>
        <w:t>21.) Sonst tat ich’s all’s mit Müh und Zwang,</w:t>
      </w:r>
      <w:r>
        <w:br/>
        <w:t>Es war mir schwer, es fiel mir lang</w:t>
      </w:r>
      <w:r>
        <w:br/>
        <w:t>Verleugnen, Leiden, Beten.</w:t>
      </w:r>
      <w:r>
        <w:br/>
        <w:t>Wie leicht, wie lieblich ist mir’s nun!</w:t>
      </w:r>
      <w:r>
        <w:br/>
        <w:t>Die Liebe kann es alles tun,</w:t>
      </w:r>
      <w:r>
        <w:br/>
        <w:t>Was wir sonst nimmer täten.</w:t>
      </w:r>
    </w:p>
    <w:p w14:paraId="40D1C774" w14:textId="77777777" w:rsidR="008B686A" w:rsidRDefault="008B686A" w:rsidP="008B686A">
      <w:pPr>
        <w:pStyle w:val="StandardWeb"/>
      </w:pPr>
      <w:r>
        <w:t>22.) Wie grundeinfältig wird der Sinn!</w:t>
      </w:r>
      <w:r>
        <w:br/>
        <w:t>Verstellung fället ganz dahin,</w:t>
      </w:r>
      <w:r>
        <w:br/>
        <w:t>Die Unschuld wird gegeben,</w:t>
      </w:r>
      <w:r>
        <w:br/>
        <w:t>Das süße Kinderäugelein</w:t>
      </w:r>
      <w:r>
        <w:br/>
        <w:t>Sieht unverwandt auf Gott allein:</w:t>
      </w:r>
      <w:r>
        <w:br/>
        <w:t>Du liebstes Kinderleben!</w:t>
      </w:r>
    </w:p>
    <w:p w14:paraId="4ADD78BE" w14:textId="77777777" w:rsidR="008B686A" w:rsidRDefault="008B686A" w:rsidP="008B686A">
      <w:pPr>
        <w:pStyle w:val="StandardWeb"/>
      </w:pPr>
      <w:r>
        <w:t>23.) Die Liebe führt mich zart und treu,</w:t>
      </w:r>
      <w:r>
        <w:br/>
        <w:t>Kein Wort, kein Fehler geht vorbei,</w:t>
      </w:r>
      <w:r>
        <w:br/>
        <w:t>Ihr Aug‘ prüft Herz und Nieren.</w:t>
      </w:r>
      <w:r>
        <w:br/>
        <w:t>Sie führt ins Sterben ohne Gnad‘,</w:t>
      </w:r>
      <w:r>
        <w:br/>
        <w:t>Sie zeiget’s, wo man Leben hat,</w:t>
      </w:r>
      <w:r>
        <w:br/>
        <w:t>Man will’s auch gern quittieren.</w:t>
      </w:r>
    </w:p>
    <w:p w14:paraId="2D6DF56E" w14:textId="77777777" w:rsidR="008B686A" w:rsidRDefault="008B686A" w:rsidP="008B686A">
      <w:pPr>
        <w:pStyle w:val="StandardWeb"/>
      </w:pPr>
      <w:r>
        <w:t>24.) Es ist ein wunderbarer Stand,</w:t>
      </w:r>
      <w:r>
        <w:br/>
        <w:t>Es fällt mir alles aus der Hand,</w:t>
      </w:r>
      <w:r>
        <w:br/>
        <w:t>Ich kann an gar nichts denken.</w:t>
      </w:r>
      <w:r>
        <w:br/>
        <w:t>Die Augen sinken sanfte zu,</w:t>
      </w:r>
      <w:r>
        <w:br/>
        <w:t>Mein Geist in höchst vergnügter Ruh‘</w:t>
      </w:r>
      <w:r>
        <w:br/>
        <w:t>Sich einwärts muss ersenken.</w:t>
      </w:r>
    </w:p>
    <w:p w14:paraId="6E6D3FB8" w14:textId="77777777" w:rsidR="008B686A" w:rsidRDefault="008B686A" w:rsidP="008B686A">
      <w:pPr>
        <w:pStyle w:val="StandardWeb"/>
      </w:pPr>
      <w:r>
        <w:t>25.) Ich hab die Wahrheit sonst betracht’t,</w:t>
      </w:r>
      <w:r>
        <w:br/>
        <w:t>Ich hab so vieles nachgedacht</w:t>
      </w:r>
      <w:r>
        <w:br/>
        <w:t>Von Gott und seinem Wesen,</w:t>
      </w:r>
      <w:r>
        <w:br/>
        <w:t>Ich übte mich, ich sahe an,</w:t>
      </w:r>
      <w:r>
        <w:br/>
        <w:t>Was er gemacht, was er getan,</w:t>
      </w:r>
      <w:r>
        <w:br/>
        <w:t>Ich hab gehört, gelesen.</w:t>
      </w:r>
    </w:p>
    <w:p w14:paraId="70326FF9" w14:textId="77777777" w:rsidR="008B686A" w:rsidRDefault="008B686A" w:rsidP="008B686A">
      <w:pPr>
        <w:pStyle w:val="StandardWeb"/>
      </w:pPr>
      <w:r>
        <w:t>26.) Mein weites Feld, das ich durchsucht,</w:t>
      </w:r>
      <w:r>
        <w:br/>
        <w:t>Gab viele Müh‘ und wenig Frucht,</w:t>
      </w:r>
      <w:r>
        <w:br/>
        <w:t>So kümmerlich zu leben.</w:t>
      </w:r>
      <w:r>
        <w:br/>
        <w:t>Jetzt kommt mein Wirken nicht zupass,</w:t>
      </w:r>
      <w:r>
        <w:br/>
        <w:t>Die Speis‘ wird mir ohn‘ Unterlass</w:t>
      </w:r>
      <w:r>
        <w:br/>
        <w:t>Wie vorgekaut gegeben.</w:t>
      </w:r>
    </w:p>
    <w:p w14:paraId="59FEA6A8" w14:textId="77777777" w:rsidR="008B686A" w:rsidRDefault="008B686A" w:rsidP="008B686A">
      <w:pPr>
        <w:pStyle w:val="StandardWeb"/>
      </w:pPr>
      <w:r>
        <w:t>27.) Nun stehen meine Bücher da,</w:t>
      </w:r>
      <w:r>
        <w:br/>
        <w:t>Was ich dort suchte, find ich nah,</w:t>
      </w:r>
      <w:r>
        <w:br/>
        <w:t>Dort Bilder, hier das Wesen.</w:t>
      </w:r>
      <w:r>
        <w:br/>
        <w:t>Oft ist mir eine Zeile g’nug,</w:t>
      </w:r>
      <w:r>
        <w:br/>
        <w:t>Dann schließt der zarte Sinn das Buch</w:t>
      </w:r>
      <w:r>
        <w:br/>
        <w:t>Und hat’s schon all‘ gelesen.</w:t>
      </w:r>
    </w:p>
    <w:p w14:paraId="194C56F9" w14:textId="77777777" w:rsidR="008B686A" w:rsidRDefault="008B686A" w:rsidP="008B686A">
      <w:pPr>
        <w:pStyle w:val="StandardWeb"/>
      </w:pPr>
      <w:r>
        <w:t>28.) Ich bet zwar stets doch ohne Mund,</w:t>
      </w:r>
      <w:r>
        <w:br/>
        <w:t>Es macht der Friedenszug im Grund</w:t>
      </w:r>
      <w:r>
        <w:br/>
        <w:t>Die müden Lippen schließen.</w:t>
      </w:r>
      <w:r>
        <w:br/>
        <w:t>Auch weiß ich nichts zu beten mehr,</w:t>
      </w:r>
      <w:r>
        <w:br/>
        <w:t>Ich hab’s erlangt, was ich begehr‘,</w:t>
      </w:r>
      <w:r>
        <w:br/>
        <w:t>Mein Beten ist Genießen.</w:t>
      </w:r>
    </w:p>
    <w:p w14:paraId="20B13D11" w14:textId="77777777" w:rsidR="008B686A" w:rsidRDefault="008B686A" w:rsidP="008B686A">
      <w:pPr>
        <w:pStyle w:val="StandardWeb"/>
      </w:pPr>
      <w:r>
        <w:t>29.) Oft sprech und hör ich nur ein Wort</w:t>
      </w:r>
      <w:r>
        <w:br/>
        <w:t>Und werd gesammelt allsofort,</w:t>
      </w:r>
      <w:r>
        <w:br/>
        <w:t>Wie Manna schmeckt’s im Munde,</w:t>
      </w:r>
      <w:r>
        <w:br/>
        <w:t>Ich tu es all‘ in einer Tat,</w:t>
      </w:r>
      <w:r>
        <w:br/>
        <w:t>Drin ich verharre früh und spat,</w:t>
      </w:r>
      <w:r>
        <w:br/>
        <w:t>Ich fei’re Gott im Grunde.</w:t>
      </w:r>
    </w:p>
    <w:p w14:paraId="4A8067E7" w14:textId="77777777" w:rsidR="008B686A" w:rsidRDefault="008B686A" w:rsidP="008B686A">
      <w:pPr>
        <w:pStyle w:val="StandardWeb"/>
      </w:pPr>
      <w:r>
        <w:t>30.) Ein liebevolles, sanft Gemerk‘</w:t>
      </w:r>
      <w:r>
        <w:br/>
        <w:t>Auf Gott in mir ist all‘ mein Werk,</w:t>
      </w:r>
      <w:r>
        <w:br/>
        <w:t>Ihn leidend machen lassen.</w:t>
      </w:r>
      <w:r>
        <w:br/>
        <w:t>O göttelicher Müßiggang,</w:t>
      </w:r>
      <w:r>
        <w:br/>
        <w:t>Wovor man ohne Ursach‘ bang!</w:t>
      </w:r>
      <w:r>
        <w:br/>
        <w:t>Vernunft kann’s nimmer fassen.</w:t>
      </w:r>
    </w:p>
    <w:p w14:paraId="3B1EE1A2" w14:textId="77777777" w:rsidR="008B686A" w:rsidRDefault="008B686A" w:rsidP="008B686A">
      <w:pPr>
        <w:pStyle w:val="StandardWeb"/>
      </w:pPr>
      <w:r>
        <w:t>31.) Vernunft will immer wirken viel,</w:t>
      </w:r>
      <w:r>
        <w:br/>
        <w:t>Was nutzt ihr magres Bilderspiel?</w:t>
      </w:r>
      <w:r>
        <w:br/>
        <w:t>Gott gibt allein das Wesen.</w:t>
      </w:r>
      <w:r>
        <w:br/>
        <w:t>Was nutzt’s, mit Sorgen wirksam sein?</w:t>
      </w:r>
      <w:r>
        <w:br/>
        <w:t>Gott gibt’s den Seinen schlafend ein,</w:t>
      </w:r>
      <w:r>
        <w:br/>
        <w:t>Was wir von Wundern lesen.</w:t>
      </w:r>
    </w:p>
    <w:p w14:paraId="2AC2E017" w14:textId="77777777" w:rsidR="008B686A" w:rsidRDefault="008B686A" w:rsidP="008B686A">
      <w:pPr>
        <w:pStyle w:val="StandardWeb"/>
      </w:pPr>
      <w:r>
        <w:t>32.) Ich setz mich wie ein Kindlein still,</w:t>
      </w:r>
      <w:r>
        <w:br/>
        <w:t>Das sonst nichts weiß, noch wissen will,</w:t>
      </w:r>
      <w:r>
        <w:br/>
        <w:t>Zu meines Meisters Füßen,</w:t>
      </w:r>
      <w:r>
        <w:br/>
        <w:t>Da ich aus seinem Munde hör‘</w:t>
      </w:r>
      <w:r>
        <w:br/>
        <w:t>In einem Viertelstündchen mehr,</w:t>
      </w:r>
      <w:r>
        <w:br/>
        <w:t>Als alle Bücher wissen.</w:t>
      </w:r>
    </w:p>
    <w:p w14:paraId="111B9CD6" w14:textId="77777777" w:rsidR="008B686A" w:rsidRDefault="008B686A" w:rsidP="008B686A">
      <w:pPr>
        <w:pStyle w:val="StandardWeb"/>
      </w:pPr>
      <w:r>
        <w:t>33.) Ich forschte, dass ich Wahrheit fand,</w:t>
      </w:r>
      <w:r>
        <w:br/>
        <w:t>Doch ward mir Wahrheit nie bekannt,</w:t>
      </w:r>
      <w:r>
        <w:br/>
        <w:t>Ich blieb im Zweifel stecken.</w:t>
      </w:r>
      <w:r>
        <w:br/>
        <w:t>In dieser Schule schauet man</w:t>
      </w:r>
      <w:r>
        <w:br/>
        <w:t>Die Wahrheit als gefunden an,</w:t>
      </w:r>
      <w:r>
        <w:br/>
        <w:t>Ein Blick kann sie entdecken.</w:t>
      </w:r>
    </w:p>
    <w:p w14:paraId="6B5C8658" w14:textId="77777777" w:rsidR="008B686A" w:rsidRDefault="008B686A" w:rsidP="008B686A">
      <w:pPr>
        <w:pStyle w:val="StandardWeb"/>
      </w:pPr>
      <w:r>
        <w:t>34.) Man lockt mich in die Wüste ein,</w:t>
      </w:r>
      <w:r>
        <w:br/>
        <w:t>Da Gott und ich nur sind allein,</w:t>
      </w:r>
      <w:r>
        <w:br/>
        <w:t>Da Geist mit Geist umgehet.</w:t>
      </w:r>
      <w:r>
        <w:br/>
        <w:t>O Einsamkeit, so weit, so weit</w:t>
      </w:r>
      <w:r>
        <w:br/>
        <w:t>Von Kreatur und Ort und Zeit!</w:t>
      </w:r>
      <w:r>
        <w:br/>
        <w:t>Das Liebste draußen stehet.</w:t>
      </w:r>
    </w:p>
    <w:p w14:paraId="579ADE8B" w14:textId="77777777" w:rsidR="008B686A" w:rsidRDefault="008B686A" w:rsidP="008B686A">
      <w:pPr>
        <w:pStyle w:val="StandardWeb"/>
      </w:pPr>
      <w:r>
        <w:t>35.) Nur Gott und ich, sonst keiner mehr.</w:t>
      </w:r>
      <w:r>
        <w:br/>
        <w:t>Ach, dass ich weit von Menschen wär!</w:t>
      </w:r>
      <w:r>
        <w:br/>
        <w:t>Doch nein, ich bin schon einsam,</w:t>
      </w:r>
      <w:r>
        <w:br/>
        <w:t>Ich hab auch unter Menschen Ruh‘,</w:t>
      </w:r>
      <w:r>
        <w:br/>
        <w:t>Gott deckt im Schoß mich heimlich zu,</w:t>
      </w:r>
      <w:r>
        <w:br/>
        <w:t>Wir sind im Geist gemeinsam.</w:t>
      </w:r>
    </w:p>
    <w:p w14:paraId="6B586F02" w14:textId="77777777" w:rsidR="008B686A" w:rsidRDefault="008B686A" w:rsidP="008B686A">
      <w:pPr>
        <w:pStyle w:val="StandardWeb"/>
      </w:pPr>
      <w:r>
        <w:t>36.) Ich bet daheim und auf der Straß,</w:t>
      </w:r>
      <w:r>
        <w:br/>
        <w:t>Beim Werk und sonst ohn Unterlass</w:t>
      </w:r>
      <w:r>
        <w:br/>
        <w:t>Im Geist und in der Wahrheit.</w:t>
      </w:r>
      <w:r>
        <w:br/>
        <w:t>Ich bin gesammelt, eh ich’s denk,</w:t>
      </w:r>
      <w:r>
        <w:br/>
        <w:t>Anbete, lieb und mich versenk‘</w:t>
      </w:r>
      <w:r>
        <w:br/>
        <w:t>In Gottes dunkle Klarheit.</w:t>
      </w:r>
    </w:p>
    <w:p w14:paraId="3AA78AE0" w14:textId="77777777" w:rsidR="008B686A" w:rsidRDefault="008B686A" w:rsidP="008B686A">
      <w:pPr>
        <w:pStyle w:val="StandardWeb"/>
      </w:pPr>
      <w:r>
        <w:t>37.) Hier wird mich Welt und Feind gewahr,</w:t>
      </w:r>
      <w:r>
        <w:br/>
        <w:t>Ich bin entwichen der Gefahr,</w:t>
      </w:r>
      <w:r>
        <w:br/>
        <w:t>Mein Freund hat mich verborgen.</w:t>
      </w:r>
      <w:r>
        <w:br/>
        <w:t>Was sonst zerstreuet meinen Sinn,</w:t>
      </w:r>
      <w:r>
        <w:br/>
        <w:t>Mich alles jetzt zu ihm führt hin,</w:t>
      </w:r>
      <w:r>
        <w:br/>
        <w:t>Er stillet meine Sorgen.</w:t>
      </w:r>
    </w:p>
    <w:p w14:paraId="4887839F" w14:textId="77777777" w:rsidR="008B686A" w:rsidRDefault="008B686A" w:rsidP="008B686A">
      <w:pPr>
        <w:pStyle w:val="StandardWeb"/>
      </w:pPr>
      <w:r>
        <w:t>38.) Ich strenge nicht die Andacht an,</w:t>
      </w:r>
      <w:r>
        <w:br/>
        <w:t>Ich hab’s mir selbst nicht angetan,</w:t>
      </w:r>
      <w:r>
        <w:br/>
        <w:t>Kann mir’s auch jetzt nicht geben.</w:t>
      </w:r>
      <w:r>
        <w:br/>
        <w:t>Gott tut es, wie und wann er will,</w:t>
      </w:r>
      <w:r>
        <w:br/>
        <w:t>Ich bleibe willenlos und still</w:t>
      </w:r>
      <w:r>
        <w:br/>
        <w:t>Und seinem Zug ergeben.</w:t>
      </w:r>
    </w:p>
    <w:p w14:paraId="11D15936" w14:textId="77777777" w:rsidR="008B686A" w:rsidRDefault="008B686A" w:rsidP="008B686A">
      <w:pPr>
        <w:pStyle w:val="StandardWeb"/>
      </w:pPr>
      <w:r>
        <w:t>39.) Was eignes Wirken hat erweckt,</w:t>
      </w:r>
      <w:r>
        <w:br/>
        <w:t>Nicht lange währt, nicht göttlich schmeckt,</w:t>
      </w:r>
      <w:r>
        <w:br/>
        <w:t>Es lässt uns, wie wir waren.</w:t>
      </w:r>
      <w:r>
        <w:br/>
        <w:t>Hier setzet mich Gott selbst in Ruh,</w:t>
      </w:r>
      <w:r>
        <w:br/>
        <w:t>Ich stimme seinem Wirken zu</w:t>
      </w:r>
      <w:r>
        <w:br/>
        <w:t>Und will nichts mehr erfahren.</w:t>
      </w:r>
    </w:p>
    <w:p w14:paraId="2758160E" w14:textId="77777777" w:rsidR="008B686A" w:rsidRDefault="008B686A" w:rsidP="008B686A">
      <w:pPr>
        <w:pStyle w:val="StandardWeb"/>
      </w:pPr>
      <w:r>
        <w:t>40.) Ich such nicht dies noch jenes Licht,</w:t>
      </w:r>
      <w:r>
        <w:br/>
        <w:t>Ich hab kein bildliches Gesicht,</w:t>
      </w:r>
      <w:r>
        <w:br/>
        <w:t>Entzückung, hohe Gaben,</w:t>
      </w:r>
      <w:r>
        <w:br/>
        <w:t>Mein Leib noch Haupt wird nicht gekränkt.</w:t>
      </w:r>
      <w:r>
        <w:br/>
        <w:t>Ist hier Gefahr, wie mancher denkt?</w:t>
      </w:r>
      <w:r>
        <w:br/>
        <w:t>Ich will nur Liebe haben.</w:t>
      </w:r>
    </w:p>
    <w:p w14:paraId="7952DBB8" w14:textId="77777777" w:rsidR="008B686A" w:rsidRDefault="008B686A" w:rsidP="008B686A">
      <w:pPr>
        <w:pStyle w:val="StandardWeb"/>
      </w:pPr>
      <w:r>
        <w:t>41.) Ein tiefer Eindruck bleibt allzeit</w:t>
      </w:r>
      <w:r>
        <w:br/>
        <w:t>Von Gottes wahrer Wesenheit,</w:t>
      </w:r>
      <w:r>
        <w:br/>
        <w:t>Wie er das Gut der Güter,</w:t>
      </w:r>
      <w:r>
        <w:br/>
        <w:t>Wie innig seine Gegenwart,</w:t>
      </w:r>
      <w:r>
        <w:br/>
        <w:t>Wie er die Liebe rein und zart,</w:t>
      </w:r>
      <w:r>
        <w:br/>
        <w:t>Der Ruhpunkt der Gemüter.</w:t>
      </w:r>
    </w:p>
    <w:p w14:paraId="7AC40A5E" w14:textId="77777777" w:rsidR="008B686A" w:rsidRDefault="008B686A" w:rsidP="008B686A">
      <w:pPr>
        <w:pStyle w:val="StandardWeb"/>
      </w:pPr>
      <w:r>
        <w:t>42.) Mein Gott, du bist, du bist allein,</w:t>
      </w:r>
      <w:r>
        <w:br/>
        <w:t>Ach, Gott, du bist ein ander Sein,</w:t>
      </w:r>
      <w:r>
        <w:br/>
        <w:t>Als Menschenkinder meinen!</w:t>
      </w:r>
      <w:r>
        <w:br/>
        <w:t>Viel wird gedicht’t, viel wird gefragt,</w:t>
      </w:r>
      <w:r>
        <w:br/>
        <w:t>Kurz, Gott ist Gott, ich hab’s gesagt,</w:t>
      </w:r>
      <w:r>
        <w:br/>
        <w:t>Du selbst musst uns erscheinen.</w:t>
      </w:r>
    </w:p>
    <w:p w14:paraId="4DCEA0F9" w14:textId="77777777" w:rsidR="008B686A" w:rsidRDefault="008B686A" w:rsidP="008B686A">
      <w:pPr>
        <w:pStyle w:val="StandardWeb"/>
      </w:pPr>
      <w:r>
        <w:t>43.) Ist dies nicht die Beschaulichkeit,</w:t>
      </w:r>
      <w:r>
        <w:br/>
        <w:t>Der Friede, der so manchen Streit</w:t>
      </w:r>
      <w:r>
        <w:br/>
        <w:t>Den lieben Deinen brachte?</w:t>
      </w:r>
      <w:r>
        <w:br/>
        <w:t>Gib, Herr, dem Tadler diese Ruh</w:t>
      </w:r>
      <w:r>
        <w:br/>
        <w:t>Zu schmecken und zu sehn dazu,</w:t>
      </w:r>
      <w:r>
        <w:br/>
        <w:t>Was nie Vernunft gedachte!</w:t>
      </w:r>
    </w:p>
    <w:p w14:paraId="0B024ECC" w14:textId="77777777" w:rsidR="008B686A" w:rsidRDefault="008B686A" w:rsidP="008B686A">
      <w:pPr>
        <w:pStyle w:val="StandardWeb"/>
      </w:pPr>
      <w:r>
        <w:t>44.) Schaut, müde Seelen, kommet her,</w:t>
      </w:r>
      <w:r>
        <w:br/>
        <w:t>Dies ist ein Tröpflein aus dem Meer</w:t>
      </w:r>
      <w:r>
        <w:br/>
        <w:t>Er ew’gen Gottheitsfülle!</w:t>
      </w:r>
      <w:r>
        <w:br/>
        <w:t>Ihr werdet größ’re Dinge sehn,</w:t>
      </w:r>
      <w:r>
        <w:br/>
        <w:t>Lasst alles nur um alles stehn,</w:t>
      </w:r>
      <w:r>
        <w:br/>
        <w:t>Kehrt ein und werdet stille!</w:t>
      </w:r>
    </w:p>
    <w:p w14:paraId="72958F85" w14:textId="77777777" w:rsidR="008B686A" w:rsidRDefault="008B686A" w:rsidP="008B686A">
      <w:pPr>
        <w:pStyle w:val="StandardWeb"/>
      </w:pPr>
      <w:r>
        <w:t>45.) Genug geredt von diesem Stand,</w:t>
      </w:r>
      <w:r>
        <w:br/>
        <w:t>Am Schweigen werden sie erkannt,</w:t>
      </w:r>
      <w:r>
        <w:br/>
        <w:t>Die Gott im Herzen tragen.</w:t>
      </w:r>
      <w:r>
        <w:br/>
        <w:t>Beschauungsstand, du bist gar rein,</w:t>
      </w:r>
      <w:r>
        <w:br/>
        <w:t>Doch wesentlich vereinigt sein,</w:t>
      </w:r>
      <w:r>
        <w:br/>
        <w:t>Will weit ein Mehrer’s sagen.</w:t>
      </w:r>
    </w:p>
    <w:p w14:paraId="6EAFCFFC" w14:textId="77777777" w:rsidR="008B686A" w:rsidRDefault="008B686A" w:rsidP="008B686A">
      <w:pPr>
        <w:pStyle w:val="StandardWeb"/>
      </w:pPr>
      <w:r>
        <w:t>46.) Davon schweigt meine Zunge still,</w:t>
      </w:r>
      <w:r>
        <w:br/>
        <w:t>Erfahr es selbst, wer’s wissen will,</w:t>
      </w:r>
      <w:r>
        <w:br/>
        <w:t>Ich such nichts mehr auf Erden.</w:t>
      </w:r>
      <w:r>
        <w:br/>
        <w:t>Nur wird dies nicht in uns vollbracht,</w:t>
      </w:r>
      <w:r>
        <w:br/>
        <w:t>Die lange dunkle Leidensnacht</w:t>
      </w:r>
      <w:r>
        <w:br/>
        <w:t>Muss erst durchwandert werden.</w:t>
      </w:r>
    </w:p>
    <w:p w14:paraId="6DB3D4CC" w14:textId="77777777" w:rsidR="001925F1" w:rsidRDefault="001925F1" w:rsidP="001925F1">
      <w:pPr>
        <w:pStyle w:val="berschrift1"/>
        <w:rPr>
          <w:szCs w:val="36"/>
        </w:rPr>
      </w:pPr>
      <w:r w:rsidRPr="001925F1">
        <w:t>O Gott, o Geist, o Licht des Lebens,</w:t>
      </w:r>
      <w:r>
        <w:t xml:space="preserve"> </w:t>
      </w:r>
    </w:p>
    <w:p w14:paraId="26F778A4" w14:textId="77777777" w:rsidR="001925F1" w:rsidRDefault="001925F1" w:rsidP="001925F1">
      <w:pPr>
        <w:pStyle w:val="StandardWeb"/>
      </w:pPr>
      <w:r>
        <w:t>1. O Gott, o Geist, o Licht des Lebens,</w:t>
      </w:r>
      <w:r>
        <w:br/>
        <w:t>Das uns im Todesschatten scheint,</w:t>
      </w:r>
      <w:r>
        <w:br/>
        <w:t>Du scheinst und lockst so lang vergebens,</w:t>
      </w:r>
      <w:r>
        <w:br/>
        <w:t>Weil Finsterniß dem Lichte feind!</w:t>
      </w:r>
      <w:r>
        <w:br/>
        <w:t>O Geist, dem keiner kann entgehen,</w:t>
      </w:r>
      <w:r>
        <w:br/>
        <w:t>Ich laß dir gern den Jammer sehen.</w:t>
      </w:r>
    </w:p>
    <w:p w14:paraId="7EDC0005" w14:textId="77777777" w:rsidR="001925F1" w:rsidRDefault="001925F1" w:rsidP="001925F1">
      <w:pPr>
        <w:pStyle w:val="StandardWeb"/>
      </w:pPr>
      <w:r>
        <w:t>2. Entdecke alles, und verzehre,</w:t>
      </w:r>
      <w:r>
        <w:br/>
        <w:t>Was nicht in deinem Lichte rein,</w:t>
      </w:r>
      <w:r>
        <w:br/>
        <w:t>Wenn mirs gleich noch so schmerzlich wäre;</w:t>
      </w:r>
      <w:r>
        <w:br/>
        <w:t>Die Wonne folget nach der Pein:</w:t>
      </w:r>
      <w:r>
        <w:br/>
        <w:t>Du wirst mich aus dem finstern Alten</w:t>
      </w:r>
      <w:r>
        <w:br/>
        <w:t>In Jesu Klarheit vergestalten.</w:t>
      </w:r>
    </w:p>
    <w:p w14:paraId="58F9B4DA" w14:textId="77777777" w:rsidR="001925F1" w:rsidRDefault="001925F1" w:rsidP="001925F1">
      <w:pPr>
        <w:pStyle w:val="StandardWeb"/>
      </w:pPr>
      <w:r>
        <w:t>3. Mein’m Sündengift ist nicht zu steuren;</w:t>
      </w:r>
      <w:r>
        <w:br/>
        <w:t>Durchsalbe du mich, dann geschichts:</w:t>
      </w:r>
      <w:r>
        <w:br/>
        <w:t>Du muß von Grund auf mich erneuren,</w:t>
      </w:r>
      <w:r>
        <w:br/>
        <w:t>Sonst hilft mein eignes Trachten nichts:</w:t>
      </w:r>
      <w:r>
        <w:br/>
        <w:t>O Geist! sey meines Geistes Leben;</w:t>
      </w:r>
      <w:r>
        <w:br/>
        <w:t>Ich kann mir selbst kein Gutes geben.</w:t>
      </w:r>
    </w:p>
    <w:p w14:paraId="7E9C04E7" w14:textId="77777777" w:rsidR="001925F1" w:rsidRDefault="001925F1" w:rsidP="001925F1">
      <w:pPr>
        <w:pStyle w:val="StandardWeb"/>
      </w:pPr>
      <w:r>
        <w:t>4. Du Athem aus der ew’gen Stille</w:t>
      </w:r>
      <w:r>
        <w:br/>
        <w:t>Durchwehe sanft der Seelen Grund;</w:t>
      </w:r>
      <w:r>
        <w:br/>
        <w:t>Füll mich mit aller Gottesfülle;</w:t>
      </w:r>
      <w:r>
        <w:br/>
        <w:t>Und da, wo Sünd und Gräuel stund,</w:t>
      </w:r>
      <w:r>
        <w:br/>
        <w:t>Laß Glaube, Lieb und Ehrfurcht grünen,</w:t>
      </w:r>
      <w:r>
        <w:br/>
        <w:t>Im Geist und Wahrheit Gott zu dienen.</w:t>
      </w:r>
    </w:p>
    <w:p w14:paraId="42751FD5" w14:textId="77777777" w:rsidR="001925F1" w:rsidRDefault="001925F1" w:rsidP="001925F1">
      <w:pPr>
        <w:pStyle w:val="StandardWeb"/>
      </w:pPr>
      <w:r>
        <w:t>5. Mein Wirken, Wollen und Beginnen,</w:t>
      </w:r>
      <w:r>
        <w:br/>
        <w:t>Sey kindlich-folgsam deinem Trieb;</w:t>
      </w:r>
      <w:r>
        <w:br/>
        <w:t>Bewahr mein Herz, und alle Sinnen,</w:t>
      </w:r>
      <w:r>
        <w:br/>
        <w:t>Untadelich in Gottes Lieb:</w:t>
      </w:r>
      <w:r>
        <w:br/>
        <w:t>Dein in mir Beten, Lehren, Kämpfen,</w:t>
      </w:r>
      <w:r>
        <w:br/>
        <w:t>Laß mich auf keine Weise dämpfen.</w:t>
      </w:r>
    </w:p>
    <w:p w14:paraId="2253096B" w14:textId="77777777" w:rsidR="001925F1" w:rsidRDefault="001925F1" w:rsidP="001925F1">
      <w:pPr>
        <w:pStyle w:val="StandardWeb"/>
      </w:pPr>
      <w:r>
        <w:t>6. O Geist, o Strom, der uns vom Sohne</w:t>
      </w:r>
      <w:r>
        <w:br/>
        <w:t>Eröffnet und Krystallen-rein,</w:t>
      </w:r>
      <w:r>
        <w:br/>
        <w:t>Aus Gottes und des Lammes Throne,</w:t>
      </w:r>
      <w:r>
        <w:br/>
        <w:t>Nun quillt in stille Herzen ein;</w:t>
      </w:r>
      <w:r>
        <w:br/>
        <w:t>Ich öffne meinen Mund, und sinke,</w:t>
      </w:r>
      <w:r>
        <w:br/>
        <w:t>Gib mir dies Wasser, daß ich trinke.</w:t>
      </w:r>
    </w:p>
    <w:p w14:paraId="669D1BF2" w14:textId="77777777" w:rsidR="001925F1" w:rsidRDefault="001925F1" w:rsidP="001925F1">
      <w:pPr>
        <w:pStyle w:val="StandardWeb"/>
      </w:pPr>
      <w:r>
        <w:t>7. Es hilft kein Wollen, Laufen, Zwingen;</w:t>
      </w:r>
      <w:r>
        <w:br/>
        <w:t>Ich halte mich nur eingekehrt,</w:t>
      </w:r>
      <w:r>
        <w:br/>
        <w:t>Und lasse mich von dir durchdringen,</w:t>
      </w:r>
      <w:r>
        <w:br/>
        <w:t>O Kraft, die mein Gemüth begehrt!</w:t>
      </w:r>
      <w:r>
        <w:br/>
        <w:t>Doch, mein Begehren sinket nieder,</w:t>
      </w:r>
      <w:r>
        <w:br/>
        <w:t>Und läßt sich dir zum Grunde wieder.</w:t>
      </w:r>
    </w:p>
    <w:p w14:paraId="3445F718" w14:textId="77777777" w:rsidR="001925F1" w:rsidRDefault="001925F1" w:rsidP="001925F1">
      <w:pPr>
        <w:pStyle w:val="StandardWeb"/>
      </w:pPr>
      <w:r>
        <w:t>8. Ich laß mich dir, und bleib indessen,</w:t>
      </w:r>
      <w:r>
        <w:br/>
        <w:t>Von allem abgespehnt, dir nah;</w:t>
      </w:r>
      <w:r>
        <w:br/>
        <w:t>Ich will’s Geschöpf, und mich vergessen,</w:t>
      </w:r>
      <w:r>
        <w:br/>
        <w:t>Dies innigst glauben: Gott ist da!.</w:t>
      </w:r>
      <w:r>
        <w:br/>
        <w:t>O Gott: o Geist, o Licht des Lebens,</w:t>
      </w:r>
      <w:r>
        <w:br/>
        <w:t>Man harret deiner nie vergebens.</w:t>
      </w:r>
    </w:p>
    <w:p w14:paraId="0BA1D983" w14:textId="77777777" w:rsidR="001925F1" w:rsidRDefault="001925F1" w:rsidP="001925F1">
      <w:pPr>
        <w:pStyle w:val="berschrift1"/>
      </w:pPr>
      <w:r>
        <w:rPr>
          <w:rStyle w:val="screen-reader-text"/>
        </w:rPr>
        <w:t>O Jesu, König, hoch zu ehren</w:t>
      </w:r>
      <w:r>
        <w:t xml:space="preserve"> </w:t>
      </w:r>
    </w:p>
    <w:p w14:paraId="5B223142" w14:textId="77777777" w:rsidR="001925F1" w:rsidRDefault="001925F1" w:rsidP="001925F1">
      <w:pPr>
        <w:pStyle w:val="StandardWeb"/>
      </w:pPr>
      <w:r>
        <w:t>1.) O Jesu, König, hoch zu ehren,</w:t>
      </w:r>
      <w:r>
        <w:br/>
        <w:t>Du verklärter Gottessohn,</w:t>
      </w:r>
      <w:r>
        <w:br/>
        <w:t>Vernimm in Gnaden mein Begehren,</w:t>
      </w:r>
      <w:r>
        <w:br/>
        <w:t>Ich werfe mich vor deinen Thron.</w:t>
      </w:r>
    </w:p>
    <w:p w14:paraId="49C8936F" w14:textId="77777777" w:rsidR="001925F1" w:rsidRDefault="001925F1" w:rsidP="001925F1">
      <w:pPr>
        <w:pStyle w:val="StandardWeb"/>
      </w:pPr>
      <w:r>
        <w:t>2.) Mich drückt der Dienst der Eitelkeiten,</w:t>
      </w:r>
      <w:r>
        <w:br/>
        <w:t>Ich bin verstrickt in fremder Macht,</w:t>
      </w:r>
      <w:r>
        <w:br/>
        <w:t>Ich hab auch keine Macht zum Streiten,</w:t>
      </w:r>
      <w:r>
        <w:br/>
        <w:t>Ob ich gleich immer will und tracht.</w:t>
      </w:r>
    </w:p>
    <w:p w14:paraId="2ECCD6BA" w14:textId="77777777" w:rsidR="001925F1" w:rsidRDefault="001925F1" w:rsidP="001925F1">
      <w:pPr>
        <w:pStyle w:val="StandardWeb"/>
      </w:pPr>
      <w:r>
        <w:t>3.) Oft werd ich leider wider Willen,</w:t>
      </w:r>
      <w:r>
        <w:br/>
        <w:t>Bald hin bald her gerissen noch,</w:t>
      </w:r>
      <w:r>
        <w:br/>
        <w:t>Ich kann nicht, wie ich will, erfüllen</w:t>
      </w:r>
      <w:r>
        <w:br/>
        <w:t>Das Gute, das ich liebe doch.</w:t>
      </w:r>
    </w:p>
    <w:p w14:paraId="03566967" w14:textId="77777777" w:rsidR="001925F1" w:rsidRDefault="001925F1" w:rsidP="001925F1">
      <w:pPr>
        <w:pStyle w:val="StandardWeb"/>
      </w:pPr>
      <w:r>
        <w:t>4.) Ich sitz an dies und das gebunden,</w:t>
      </w:r>
      <w:r>
        <w:br/>
        <w:t>Wie sehr mich auch nach Freiheit sehn,</w:t>
      </w:r>
      <w:r>
        <w:br/>
        <w:t>Ich werd zerstreut und überwunden,</w:t>
      </w:r>
      <w:r>
        <w:br/>
        <w:t>Ob ich mich gleich an dich gewöhn.</w:t>
      </w:r>
    </w:p>
    <w:p w14:paraId="25164101" w14:textId="77777777" w:rsidR="001925F1" w:rsidRDefault="001925F1" w:rsidP="001925F1">
      <w:pPr>
        <w:pStyle w:val="StandardWeb"/>
      </w:pPr>
      <w:r>
        <w:t>5.) Ich mag mich üben und mich zwingen,</w:t>
      </w:r>
      <w:r>
        <w:br/>
        <w:t>Ich finde nirgends wahre Ruh.</w:t>
      </w:r>
      <w:r>
        <w:br/>
        <w:t>Die Eigenheit in allen Dingen</w:t>
      </w:r>
      <w:r>
        <w:br/>
        <w:t>Mir steht im Wege, was ich tu.</w:t>
      </w:r>
    </w:p>
    <w:p w14:paraId="61C879C2" w14:textId="77777777" w:rsidR="001925F1" w:rsidRDefault="001925F1" w:rsidP="001925F1">
      <w:pPr>
        <w:pStyle w:val="StandardWeb"/>
      </w:pPr>
      <w:r>
        <w:t>6.) Die Eigenheit macht mich so bange,</w:t>
      </w:r>
      <w:r>
        <w:br/>
        <w:t>Doch kann ich ihr entweichen nicht.</w:t>
      </w:r>
      <w:r>
        <w:br/>
        <w:t>Ach Herr, es wird dem Geist so lange,</w:t>
      </w:r>
      <w:r>
        <w:br/>
        <w:t>Bis deine Gnad dies Joch zerbricht.</w:t>
      </w:r>
    </w:p>
    <w:p w14:paraId="62F402BB" w14:textId="77777777" w:rsidR="001925F1" w:rsidRDefault="001925F1" w:rsidP="001925F1">
      <w:pPr>
        <w:pStyle w:val="StandardWeb"/>
      </w:pPr>
      <w:r>
        <w:t>7.) O Jesu, wann wird’s doch geschehen,</w:t>
      </w:r>
      <w:r>
        <w:br/>
        <w:t>Dass du mich aus dem Kerker führst?</w:t>
      </w:r>
      <w:r>
        <w:br/>
        <w:t>Wann werd ich dich nur in mir sehen,</w:t>
      </w:r>
      <w:r>
        <w:br/>
        <w:t>Dass du alleine mich regierst?</w:t>
      </w:r>
    </w:p>
    <w:p w14:paraId="4619B86B" w14:textId="77777777" w:rsidR="001925F1" w:rsidRDefault="001925F1" w:rsidP="001925F1">
      <w:pPr>
        <w:pStyle w:val="StandardWeb"/>
      </w:pPr>
      <w:r>
        <w:t>8.) Nimm ein mein Herz, ich will es geben</w:t>
      </w:r>
      <w:r>
        <w:br/>
        <w:t>Auf ewig dir zum Eigentum,</w:t>
      </w:r>
      <w:r>
        <w:br/>
        <w:t>Ich will mir selbst nicht länger leben.</w:t>
      </w:r>
      <w:r>
        <w:br/>
        <w:t>Mein Herzenskönig, Jesus, komm!</w:t>
      </w:r>
    </w:p>
    <w:p w14:paraId="63C4BDB5" w14:textId="77777777" w:rsidR="001925F1" w:rsidRDefault="001925F1" w:rsidP="001925F1">
      <w:pPr>
        <w:pStyle w:val="StandardWeb"/>
      </w:pPr>
      <w:r>
        <w:t>9.) Komm, nimm mein Herz dir ganz zu Eigen</w:t>
      </w:r>
      <w:r>
        <w:br/>
        <w:t>Und nach Gefallen mich regier.</w:t>
      </w:r>
      <w:r>
        <w:br/>
        <w:t>Befiehl, mein Herz, ich werde schweigen,</w:t>
      </w:r>
      <w:r>
        <w:br/>
        <w:t>Ich schenke meinen Willen dir!</w:t>
      </w:r>
    </w:p>
    <w:p w14:paraId="0DAEA49F" w14:textId="77777777" w:rsidR="001925F1" w:rsidRDefault="001925F1" w:rsidP="001925F1">
      <w:pPr>
        <w:pStyle w:val="StandardWeb"/>
      </w:pPr>
      <w:r>
        <w:t>10.) Ach, töte, was sonst in mir lebet,</w:t>
      </w:r>
      <w:r>
        <w:br/>
        <w:t>Ich geb es hin in dein Gericht.</w:t>
      </w:r>
      <w:r>
        <w:br/>
        <w:t>Lass beugen, was dir widerstrebet,</w:t>
      </w:r>
      <w:r>
        <w:br/>
        <w:t>Vor deinem Glanz und Angesicht!</w:t>
      </w:r>
    </w:p>
    <w:p w14:paraId="7FEE0F65" w14:textId="77777777" w:rsidR="001925F1" w:rsidRDefault="001925F1" w:rsidP="001925F1">
      <w:pPr>
        <w:pStyle w:val="StandardWeb"/>
      </w:pPr>
      <w:r>
        <w:t>11.) Mein Herze dir zum Thron bereite</w:t>
      </w:r>
      <w:r>
        <w:br/>
        <w:t>Und wohn dann ewiglich in mir,</w:t>
      </w:r>
      <w:r>
        <w:br/>
        <w:t>Mit deiner Augen Wink mich leite</w:t>
      </w:r>
      <w:r>
        <w:br/>
        <w:t>Und mach mich ganz gelassen dir!</w:t>
      </w:r>
    </w:p>
    <w:p w14:paraId="6AD19943" w14:textId="77777777" w:rsidR="001925F1" w:rsidRDefault="001925F1" w:rsidP="001925F1">
      <w:pPr>
        <w:pStyle w:val="StandardWeb"/>
      </w:pPr>
      <w:r>
        <w:t>12.) Dir, dir gehört dies Herz alleine,</w:t>
      </w:r>
      <w:r>
        <w:br/>
        <w:t>Nur dir es ganz verschrieben sei.</w:t>
      </w:r>
      <w:r>
        <w:br/>
        <w:t>Mein Herr und König, den ich meine,</w:t>
      </w:r>
      <w:r>
        <w:br/>
        <w:t>Bewahr mich ewig dir getreu!</w:t>
      </w:r>
    </w:p>
    <w:p w14:paraId="6A1A389B" w14:textId="77777777" w:rsidR="001925F1" w:rsidRDefault="001925F1" w:rsidP="001925F1">
      <w:pPr>
        <w:pStyle w:val="berschrift1"/>
      </w:pPr>
      <w:r>
        <w:rPr>
          <w:rStyle w:val="screen-reader-text"/>
        </w:rPr>
        <w:t>O Jesu, meines Lebens Licht</w:t>
      </w:r>
      <w:r>
        <w:t xml:space="preserve"> </w:t>
      </w:r>
    </w:p>
    <w:p w14:paraId="0AFA74FE" w14:textId="77777777" w:rsidR="001925F1" w:rsidRDefault="001925F1" w:rsidP="001925F1">
      <w:pPr>
        <w:pStyle w:val="StandardWeb"/>
      </w:pPr>
      <w:r>
        <w:t>1. O Jesu, meines Lebens Licht,</w:t>
      </w:r>
      <w:r>
        <w:br/>
        <w:t>Nun ist die Nacht vergangen;</w:t>
      </w:r>
      <w:r>
        <w:br/>
        <w:t>Mein Geistesaug‘ zu dir sich richt’t,</w:t>
      </w:r>
      <w:r>
        <w:br/>
        <w:t>Dein‘ Anblick zu empfangen.</w:t>
      </w:r>
    </w:p>
    <w:p w14:paraId="4566F037" w14:textId="77777777" w:rsidR="001925F1" w:rsidRDefault="001925F1" w:rsidP="001925F1">
      <w:pPr>
        <w:pStyle w:val="StandardWeb"/>
      </w:pPr>
      <w:r>
        <w:t>2. Du hast, da ich nicht sorgen konnt,</w:t>
      </w:r>
      <w:r>
        <w:br/>
        <w:t>Mich vor Gefahr bedecket</w:t>
      </w:r>
      <w:r>
        <w:br/>
        <w:t>Und auch vor andern mich gesund</w:t>
      </w:r>
      <w:r>
        <w:br/>
        <w:t>Nun aus dem Schlaf erwecket.</w:t>
      </w:r>
    </w:p>
    <w:p w14:paraId="191A53D0" w14:textId="77777777" w:rsidR="001925F1" w:rsidRDefault="001925F1" w:rsidP="001925F1">
      <w:pPr>
        <w:pStyle w:val="StandardWeb"/>
      </w:pPr>
      <w:r>
        <w:t>3. Mein Leben schenkst du mir aufs neu,</w:t>
      </w:r>
      <w:r>
        <w:br/>
        <w:t>Es sei auch dir verschrieben,</w:t>
      </w:r>
      <w:r>
        <w:br/>
        <w:t>Mit neuem Ernst, mit neuer Treu,</w:t>
      </w:r>
      <w:r>
        <w:br/>
        <w:t>Dich diesen Tag zu lieben.</w:t>
      </w:r>
    </w:p>
    <w:p w14:paraId="220E0045" w14:textId="77777777" w:rsidR="001925F1" w:rsidRDefault="001925F1" w:rsidP="001925F1">
      <w:pPr>
        <w:pStyle w:val="StandardWeb"/>
      </w:pPr>
      <w:r>
        <w:t>4. Dir, Jesu, ich mich ganz befehl,</w:t>
      </w:r>
      <w:r>
        <w:br/>
        <w:t>Im Geiste dich verkläre,</w:t>
      </w:r>
      <w:r>
        <w:br/>
        <w:t>Dein Werkzeug sei nur meine Seel,</w:t>
      </w:r>
      <w:r>
        <w:br/>
        <w:t>Den Leib bewahr und nähre!</w:t>
      </w:r>
    </w:p>
    <w:p w14:paraId="0E2D2944" w14:textId="77777777" w:rsidR="001925F1" w:rsidRDefault="001925F1" w:rsidP="001925F1">
      <w:pPr>
        <w:pStyle w:val="StandardWeb"/>
      </w:pPr>
      <w:r>
        <w:t>5. Durchdring mit deinem Lebenssaft</w:t>
      </w:r>
      <w:r>
        <w:br/>
        <w:t>Herz, Sinne und Gedanken,</w:t>
      </w:r>
      <w:r>
        <w:br/>
        <w:t>Bekleide mich mit deiner Kraft,</w:t>
      </w:r>
      <w:r>
        <w:br/>
        <w:t>In Proben nicht zu wanken!</w:t>
      </w:r>
    </w:p>
    <w:p w14:paraId="7594D324" w14:textId="77777777" w:rsidR="001925F1" w:rsidRDefault="001925F1" w:rsidP="001925F1">
      <w:pPr>
        <w:pStyle w:val="StandardWeb"/>
      </w:pPr>
      <w:r>
        <w:t>6. Mein treuer Hirte, sei mir nah,</w:t>
      </w:r>
      <w:r>
        <w:br/>
        <w:t>Steh immer mir zur Seiten,</w:t>
      </w:r>
      <w:r>
        <w:br/>
        <w:t>Und wann ich irre, wollst du ja</w:t>
      </w:r>
      <w:r>
        <w:br/>
        <w:t>Mich wieder zu dir leiten!</w:t>
      </w:r>
    </w:p>
    <w:p w14:paraId="69750A2E" w14:textId="77777777" w:rsidR="001925F1" w:rsidRDefault="001925F1" w:rsidP="001925F1">
      <w:pPr>
        <w:pStyle w:val="StandardWeb"/>
      </w:pPr>
      <w:r>
        <w:t>7. Drück deine Gegenwart mir ein,</w:t>
      </w:r>
      <w:r>
        <w:br/>
        <w:t>Bewahr mich eingekehret,</w:t>
      </w:r>
      <w:r>
        <w:br/>
        <w:t>Dass ich dir innig bleib gemein,</w:t>
      </w:r>
      <w:r>
        <w:br/>
        <w:t>In allem ungestöret!</w:t>
      </w:r>
    </w:p>
    <w:p w14:paraId="4A147B86" w14:textId="77777777" w:rsidR="001925F1" w:rsidRDefault="001925F1" w:rsidP="001925F1">
      <w:pPr>
        <w:pStyle w:val="StandardWeb"/>
      </w:pPr>
      <w:r>
        <w:t>8. Sei du alleine meine Lust,</w:t>
      </w:r>
      <w:r>
        <w:br/>
        <w:t>Mein Schatz, mein Trost und Leben,</w:t>
      </w:r>
      <w:r>
        <w:br/>
        <w:t>Kein andres Teil sei mir bewusst;</w:t>
      </w:r>
      <w:r>
        <w:br/>
        <w:t>Dir bin ich ganz ergeben!</w:t>
      </w:r>
    </w:p>
    <w:p w14:paraId="0ED3A457" w14:textId="77777777" w:rsidR="001925F1" w:rsidRDefault="001925F1" w:rsidP="001925F1">
      <w:pPr>
        <w:pStyle w:val="StandardWeb"/>
      </w:pPr>
      <w:r>
        <w:t>9. Mein Denken, Reden und mein Tun</w:t>
      </w:r>
      <w:r>
        <w:br/>
        <w:t>Nach deinem Willen lenke;</w:t>
      </w:r>
      <w:r>
        <w:br/>
        <w:t>Zum Gehen, Stehen, Wirken, Ruhn</w:t>
      </w:r>
      <w:r>
        <w:br/>
        <w:t>Mir stets, was Not ist, schenke!</w:t>
      </w:r>
    </w:p>
    <w:p w14:paraId="68545D38" w14:textId="77777777" w:rsidR="001925F1" w:rsidRDefault="001925F1" w:rsidP="001925F1">
      <w:pPr>
        <w:pStyle w:val="StandardWeb"/>
      </w:pPr>
      <w:r>
        <w:t>10. Zeig mir in jedem Augenblick,</w:t>
      </w:r>
      <w:r>
        <w:br/>
        <w:t>Wie ich dir soll gefallen;</w:t>
      </w:r>
      <w:r>
        <w:br/>
        <w:t>Zieh mich vom Bösen stets zurück,</w:t>
      </w:r>
      <w:r>
        <w:br/>
        <w:t>Regiere mich in allen!</w:t>
      </w:r>
    </w:p>
    <w:p w14:paraId="07890F5B" w14:textId="77777777" w:rsidR="001925F1" w:rsidRDefault="001925F1" w:rsidP="001925F1">
      <w:pPr>
        <w:pStyle w:val="StandardWeb"/>
      </w:pPr>
      <w:r>
        <w:t>11. Da sei mein Wille gänzlich dir</w:t>
      </w:r>
      <w:r>
        <w:br/>
        <w:t>In deine Macht ergeben;</w:t>
      </w:r>
      <w:r>
        <w:br/>
        <w:t>Lass mich abhängig für und für</w:t>
      </w:r>
      <w:r>
        <w:br/>
        <w:t>Und dir gelassen leben!</w:t>
      </w:r>
    </w:p>
    <w:p w14:paraId="301EB9A7" w14:textId="77777777" w:rsidR="001925F1" w:rsidRDefault="001925F1" w:rsidP="001925F1">
      <w:pPr>
        <w:pStyle w:val="StandardWeb"/>
      </w:pPr>
      <w:r>
        <w:t>12. Lass mich mit Kraft und williglich</w:t>
      </w:r>
      <w:r>
        <w:br/>
        <w:t>Mir selbst und allem sterben;</w:t>
      </w:r>
      <w:r>
        <w:br/>
        <w:t>Zerstör du selber völliglich</w:t>
      </w:r>
      <w:r>
        <w:br/>
        <w:t>Mein gründliches Verderben!</w:t>
      </w:r>
    </w:p>
    <w:p w14:paraId="25C4F9DC" w14:textId="77777777" w:rsidR="001925F1" w:rsidRDefault="001925F1" w:rsidP="001925F1">
      <w:pPr>
        <w:pStyle w:val="StandardWeb"/>
      </w:pPr>
      <w:r>
        <w:t>13. Gib, dass ich meinen Wandel führ</w:t>
      </w:r>
      <w:r>
        <w:br/>
        <w:t>Im Geist in deinem Lichte</w:t>
      </w:r>
      <w:r>
        <w:br/>
        <w:t>Und als ein Fremdling lebe hier</w:t>
      </w:r>
      <w:r>
        <w:br/>
        <w:t>Vor deinem Angesichte!</w:t>
      </w:r>
    </w:p>
    <w:p w14:paraId="10B23D9F" w14:textId="77777777" w:rsidR="001925F1" w:rsidRDefault="001925F1" w:rsidP="001925F1">
      <w:pPr>
        <w:pStyle w:val="StandardWeb"/>
      </w:pPr>
      <w:r>
        <w:t>14. Nimm ein, o reine Liebesglut,</w:t>
      </w:r>
      <w:r>
        <w:br/>
        <w:t>Mein Alles dir alleine;</w:t>
      </w:r>
      <w:r>
        <w:br/>
        <w:t>Sei du nur, o vergnügend Gut,</w:t>
      </w:r>
      <w:r>
        <w:br/>
        <w:t>Mein Vorwurf , den ich meine!</w:t>
      </w:r>
    </w:p>
    <w:p w14:paraId="20F2C84B" w14:textId="77777777" w:rsidR="001925F1" w:rsidRDefault="001925F1" w:rsidP="001925F1">
      <w:pPr>
        <w:pStyle w:val="StandardWeb"/>
      </w:pPr>
      <w:r>
        <w:t>15. Ach, halt mich fest mit deiner Hand,</w:t>
      </w:r>
      <w:r>
        <w:br/>
        <w:t>Dass ich nicht fall noch weiche;</w:t>
      </w:r>
      <w:r>
        <w:br/>
        <w:t>Zieh stets mich durch der Liebe Band,</w:t>
      </w:r>
      <w:r>
        <w:br/>
        <w:t>Bis ich mein Ziel erreiche!</w:t>
      </w:r>
    </w:p>
    <w:p w14:paraId="4DA09D6C" w14:textId="04171E9B" w:rsidR="00C37CBC" w:rsidRDefault="00C37CBC" w:rsidP="001925F1">
      <w:pPr>
        <w:pStyle w:val="berschrift1"/>
      </w:pPr>
      <w:r>
        <w:rPr>
          <w:rStyle w:val="screen-reader-text"/>
        </w:rPr>
        <w:t>O liebe Seele, könnt’st du werden</w:t>
      </w:r>
      <w:r>
        <w:t xml:space="preserve"> </w:t>
      </w:r>
    </w:p>
    <w:p w14:paraId="4E1B2FCC" w14:textId="77777777" w:rsidR="00C37CBC" w:rsidRDefault="00C37CBC" w:rsidP="001925F1">
      <w:pPr>
        <w:pStyle w:val="StandardWeb"/>
      </w:pPr>
      <w:r>
        <w:t>O liebe Seele, könnt’st du werden</w:t>
      </w:r>
      <w:r>
        <w:br/>
        <w:t>Ein kleines Kindchen noch auf Erden,</w:t>
      </w:r>
      <w:r>
        <w:br/>
        <w:t>Ich weiß gewiß, es käm‘ noch hier</w:t>
      </w:r>
      <w:r>
        <w:br/>
        <w:t>Gott und sein Paradies zu dir.</w:t>
      </w:r>
    </w:p>
    <w:p w14:paraId="040594FB" w14:textId="77777777" w:rsidR="00C37CBC" w:rsidRDefault="00C37CBC" w:rsidP="001925F1">
      <w:pPr>
        <w:pStyle w:val="StandardWeb"/>
      </w:pPr>
      <w:r>
        <w:t>O süße Unschuld! Kinderwesen!</w:t>
      </w:r>
      <w:r>
        <w:br/>
        <w:t>Die Weisheit hab‘ ich mir erlesen:</w:t>
      </w:r>
      <w:r>
        <w:br/>
        <w:t>Wer dich besitzt ist hochgelehrt,</w:t>
      </w:r>
      <w:r>
        <w:br/>
        <w:t>Und in des Höchsten Augen wert.</w:t>
      </w:r>
    </w:p>
    <w:p w14:paraId="65311BED" w14:textId="77777777" w:rsidR="00C37CBC" w:rsidRDefault="00C37CBC" w:rsidP="001925F1">
      <w:pPr>
        <w:pStyle w:val="StandardWeb"/>
      </w:pPr>
      <w:r>
        <w:t>O Kindheit, die Gott selber liebet,</w:t>
      </w:r>
      <w:r>
        <w:br/>
        <w:t>Die Jesu Geist alleine gibet,</w:t>
      </w:r>
      <w:r>
        <w:br/>
        <w:t>Wie sehnet sich mein Herz nach dir!</w:t>
      </w:r>
      <w:r>
        <w:br/>
        <w:t>O Jesu, bilde Dich in mir!</w:t>
      </w:r>
    </w:p>
    <w:p w14:paraId="28093C86" w14:textId="77777777" w:rsidR="00C37CBC" w:rsidRDefault="00C37CBC" w:rsidP="001925F1">
      <w:pPr>
        <w:pStyle w:val="StandardWeb"/>
      </w:pPr>
      <w:r>
        <w:t>O Jesu, laß mich noch auf Erden</w:t>
      </w:r>
      <w:r>
        <w:br/>
        <w:t>Ein solch unschuld’ge Kindlein werden!</w:t>
      </w:r>
      <w:r>
        <w:br/>
        <w:t>Ich weiß gewiß, so kommt schon hier</w:t>
      </w:r>
      <w:r>
        <w:br/>
        <w:t>Gott und sein Paradies in mir.</w:t>
      </w:r>
    </w:p>
    <w:p w14:paraId="04FF8C5A" w14:textId="77777777" w:rsidR="009641FB" w:rsidRDefault="009641FB" w:rsidP="009641FB">
      <w:pPr>
        <w:pStyle w:val="berschrift1"/>
      </w:pPr>
      <w:r>
        <w:rPr>
          <w:rStyle w:val="screen-reader-text"/>
        </w:rPr>
        <w:t>O Majestät, wir fallen nieder</w:t>
      </w:r>
      <w:r>
        <w:t xml:space="preserve"> </w:t>
      </w:r>
    </w:p>
    <w:p w14:paraId="5AB81982" w14:textId="77777777" w:rsidR="009641FB" w:rsidRDefault="009641FB" w:rsidP="009641FB">
      <w:pPr>
        <w:pStyle w:val="StandardWeb"/>
      </w:pPr>
      <w:r>
        <w:t>O Majestät, wir fallen nieder,</w:t>
      </w:r>
      <w:r>
        <w:br/>
        <w:t>Zwar Du bedarfst nicht uns’rer Lieder,</w:t>
      </w:r>
      <w:r>
        <w:br/>
        <w:t>Uns ziemt und frommt Dein Lob so sehr.</w:t>
      </w:r>
      <w:r>
        <w:br/>
        <w:t>Zu Deinem Lob sind wir geboren,</w:t>
      </w:r>
      <w:r>
        <w:br/>
        <w:t>So theu’r erkauft, so hoch erkoren:</w:t>
      </w:r>
      <w:r>
        <w:br/>
        <w:t>O Seligkeit, Dir geben Ehr!</w:t>
      </w:r>
      <w:r>
        <w:br/>
        <w:t>Zu Deinem Lobe nur</w:t>
      </w:r>
      <w:r>
        <w:br/>
        <w:t>Ist alle Creatur,</w:t>
      </w:r>
      <w:r>
        <w:br/>
        <w:t>Selig’s Wesen!</w:t>
      </w:r>
      <w:r>
        <w:br/>
        <w:t>Wir kommen dann Und beten an,</w:t>
      </w:r>
      <w:r>
        <w:br/>
        <w:t>Im Geist und Wahrheit sei’s gethan!</w:t>
      </w:r>
    </w:p>
    <w:p w14:paraId="63B76EA2" w14:textId="77777777" w:rsidR="009641FB" w:rsidRDefault="009641FB" w:rsidP="009641FB">
      <w:pPr>
        <w:pStyle w:val="StandardWeb"/>
      </w:pPr>
      <w:r>
        <w:t>Die Seraphim und Cherubinen</w:t>
      </w:r>
      <w:r>
        <w:br/>
        <w:t>Dir Tag und Nacht mit Ehrfurch dienen,</w:t>
      </w:r>
      <w:r>
        <w:br/>
        <w:t>Der Engel Schaaren ohne Zahl.</w:t>
      </w:r>
      <w:r>
        <w:br/>
        <w:t>Die höchsten Geister, die Dich kennen,</w:t>
      </w:r>
      <w:r>
        <w:br/>
        <w:t>Dich heilig! heilig! heilig! nennen,</w:t>
      </w:r>
      <w:r>
        <w:br/>
        <w:t>Sie fallen nieder allzumal.</w:t>
      </w:r>
      <w:r>
        <w:br/>
        <w:t>Ihr Seligsein bist Du,</w:t>
      </w:r>
      <w:r>
        <w:br/>
        <w:t>Dir schreibt man Alles zu.</w:t>
      </w:r>
      <w:r>
        <w:br/>
        <w:t>Amen, Amen!</w:t>
      </w:r>
      <w:r>
        <w:br/>
        <w:t>Auch wir sind Dein Und stimmen ein:</w:t>
      </w:r>
      <w:r>
        <w:br/>
        <w:t>Du, Gott, bist unser Gott allein!</w:t>
      </w:r>
    </w:p>
    <w:p w14:paraId="0F1C37F6" w14:textId="77777777" w:rsidR="009641FB" w:rsidRDefault="009641FB" w:rsidP="009641FB">
      <w:pPr>
        <w:pStyle w:val="StandardWeb"/>
      </w:pPr>
      <w:r>
        <w:t>Die Aeltesten vor Deinem Throne,</w:t>
      </w:r>
      <w:r>
        <w:br/>
        <w:t>Sie beugen sich mit ihrer Krone;</w:t>
      </w:r>
      <w:r>
        <w:br/>
        <w:t>Der Erstlinge erwählte Schaar</w:t>
      </w:r>
      <w:r>
        <w:br/>
        <w:t>Sammt den unzählbar vielen Frommen</w:t>
      </w:r>
      <w:r>
        <w:br/>
        <w:t>Die dort in weißen Kleidern kommen,</w:t>
      </w:r>
      <w:r>
        <w:br/>
        <w:t>Sie bringen Dir ihr Loblied dar:</w:t>
      </w:r>
      <w:r>
        <w:br/>
        <w:t>Macht, Weisheit, Herrlichkeit,</w:t>
      </w:r>
      <w:r>
        <w:br/>
        <w:t>Lob, Dank in Ewigkeit!</w:t>
      </w:r>
      <w:r>
        <w:br/>
        <w:t>Amen, Amen!</w:t>
      </w:r>
      <w:r>
        <w:br/>
        <w:t>Auch wir sind Dein Und stimmen ein:</w:t>
      </w:r>
      <w:r>
        <w:br/>
        <w:t>Du, Gott, bist unser Gott allein!</w:t>
      </w:r>
    </w:p>
    <w:p w14:paraId="489B9C8D" w14:textId="77777777" w:rsidR="009641FB" w:rsidRDefault="009641FB" w:rsidP="009641FB">
      <w:pPr>
        <w:pStyle w:val="StandardWeb"/>
      </w:pPr>
      <w:r>
        <w:t>Sie loben Deine Thaten prächtig,</w:t>
      </w:r>
      <w:r>
        <w:br/>
        <w:t>Daß Du so groß, so gut, so mächtig,</w:t>
      </w:r>
      <w:r>
        <w:br/>
        <w:t>Höchstselig, würdig aller Ehr;</w:t>
      </w:r>
      <w:r>
        <w:br/>
        <w:t>Daß eitel Weisheit, Lieb und Treue</w:t>
      </w:r>
      <w:r>
        <w:br/>
        <w:t>In allen Deinen Wegen seie;</w:t>
      </w:r>
      <w:r>
        <w:br/>
        <w:t>Ihr Amen sagt unendlich mehr.</w:t>
      </w:r>
      <w:r>
        <w:br/>
        <w:t>Ihr Lob zu wenig ist,</w:t>
      </w:r>
      <w:r>
        <w:br/>
        <w:t>Dein Lob Du sleber bist.</w:t>
      </w:r>
      <w:r>
        <w:br/>
        <w:t>Amen, Amen!</w:t>
      </w:r>
      <w:r>
        <w:br/>
        <w:t>Auch wir sind Dein Und stimmen ein:</w:t>
      </w:r>
      <w:r>
        <w:br/>
        <w:t>Du, Gott, bist unser Gott allein!</w:t>
      </w:r>
    </w:p>
    <w:p w14:paraId="14D1B24E" w14:textId="77777777" w:rsidR="009641FB" w:rsidRDefault="009641FB" w:rsidP="009641FB">
      <w:pPr>
        <w:pStyle w:val="StandardWeb"/>
      </w:pPr>
      <w:r>
        <w:t>Durch Deinen Willen muß bestehen,</w:t>
      </w:r>
      <w:r>
        <w:br/>
        <w:t>Was wir durch Dich geschaffen sehen;</w:t>
      </w:r>
      <w:r>
        <w:br/>
        <w:t>Dein Werk ist groß und wunderbar.</w:t>
      </w:r>
      <w:r>
        <w:br/>
        <w:t>Von allem Du gelobt mußt werden</w:t>
      </w:r>
      <w:r>
        <w:br/>
        <w:t>Im Himmel, Meer und auf der Erden;</w:t>
      </w:r>
      <w:r>
        <w:br/>
        <w:t>Es stellet Deine Pracht uns dar;</w:t>
      </w:r>
      <w:r>
        <w:br/>
        <w:t>Dein Lob ist eingeprägt</w:t>
      </w:r>
      <w:r>
        <w:br/>
        <w:t>In allem, was sich regt.</w:t>
      </w:r>
      <w:r>
        <w:br/>
        <w:t>Amen, Amen!</w:t>
      </w:r>
      <w:r>
        <w:br/>
        <w:t>Auch wir sind Dein Und stimmen ein:</w:t>
      </w:r>
      <w:r>
        <w:br/>
        <w:t>Du, Gott, bist unser Gott allein.</w:t>
      </w:r>
    </w:p>
    <w:p w14:paraId="4BB20F16" w14:textId="77777777" w:rsidR="009641FB" w:rsidRDefault="009641FB" w:rsidP="009641FB">
      <w:pPr>
        <w:pStyle w:val="StandardWeb"/>
      </w:pPr>
      <w:r>
        <w:t>Die unter allen Nationen</w:t>
      </w:r>
      <w:r>
        <w:br/>
        <w:t>Von Deinen Freunden hier noch wohnen,</w:t>
      </w:r>
      <w:r>
        <w:br/>
        <w:t>Erheben Dich, Du sel’ges Gut!</w:t>
      </w:r>
      <w:r>
        <w:br/>
        <w:t>Dich höchst vollkommen sie bekennen,</w:t>
      </w:r>
      <w:r>
        <w:br/>
        <w:t>Dich ihren Gott und Heiland nennen,</w:t>
      </w:r>
      <w:r>
        <w:br/>
        <w:t>Der sie erkauft durch Christi Blut.</w:t>
      </w:r>
      <w:r>
        <w:br/>
        <w:t>Du bist ihr sel’ges Theil,</w:t>
      </w:r>
      <w:r>
        <w:br/>
        <w:t>Ihr Trost, ihr ganzes Heil.</w:t>
      </w:r>
      <w:r>
        <w:br/>
        <w:t>Amen, Amen!</w:t>
      </w:r>
      <w:r>
        <w:br/>
        <w:t>Auch wir sind Dein Und stimmen ein:</w:t>
      </w:r>
      <w:r>
        <w:br/>
        <w:t>Du, Gott, bist unser Gott allein!</w:t>
      </w:r>
    </w:p>
    <w:p w14:paraId="08F9940A" w14:textId="77777777" w:rsidR="009641FB" w:rsidRDefault="009641FB" w:rsidP="009641FB">
      <w:pPr>
        <w:pStyle w:val="StandardWeb"/>
      </w:pPr>
      <w:r>
        <w:t>Du wollst Dich selbst in uns verklären,</w:t>
      </w:r>
      <w:r>
        <w:br/>
        <w:t>Daß wir Dich würdiglich verehren,</w:t>
      </w:r>
      <w:r>
        <w:br/>
        <w:t>Daß unser Herz, Dein Heiligthum,</w:t>
      </w:r>
      <w:r>
        <w:br/>
        <w:t>Mit Deiner Herrlichkeit erfüllet,</w:t>
      </w:r>
      <w:r>
        <w:br/>
        <w:t>Durch Deine Gegenwart gestillet,</w:t>
      </w:r>
      <w:r>
        <w:br/>
        <w:t>Zerfließ in Deiner Gottheit Ruhm!</w:t>
      </w:r>
      <w:r>
        <w:br/>
        <w:t>Dich, unser höchstes Gut,</w:t>
      </w:r>
      <w:r>
        <w:br/>
        <w:t>Erhebe Geist und Muth!</w:t>
      </w:r>
      <w:r>
        <w:br/>
        <w:t>Amen, Amen!</w:t>
      </w:r>
      <w:r>
        <w:br/>
        <w:t>Hallelujah, Hallelujah!</w:t>
      </w:r>
      <w:r>
        <w:br/>
        <w:t xml:space="preserve">Der Herr ist groß und gut und nah! </w:t>
      </w:r>
    </w:p>
    <w:p w14:paraId="3BC7F5AF" w14:textId="22EE92C9" w:rsidR="001925F1" w:rsidRDefault="001925F1" w:rsidP="009641FB">
      <w:pPr>
        <w:pStyle w:val="berschrift1"/>
      </w:pPr>
      <w:r>
        <w:rPr>
          <w:rStyle w:val="screen-reader-text"/>
        </w:rPr>
        <w:t>So geht’s von Schritt zu Schritt</w:t>
      </w:r>
      <w:r>
        <w:t xml:space="preserve"> </w:t>
      </w:r>
    </w:p>
    <w:p w14:paraId="012919D0" w14:textId="77777777" w:rsidR="001925F1" w:rsidRDefault="001925F1" w:rsidP="001925F1">
      <w:pPr>
        <w:pStyle w:val="StandardWeb"/>
      </w:pPr>
      <w:r>
        <w:t>1.) So geht’s von Schritt zu Schritt</w:t>
      </w:r>
      <w:r>
        <w:br/>
        <w:t>Zur großen Ewigkeit,</w:t>
      </w:r>
      <w:r>
        <w:br/>
        <w:t>So unvermerkt verschwindt</w:t>
      </w:r>
      <w:r>
        <w:br/>
        <w:t>Die kurze Lebenszeit.</w:t>
      </w:r>
      <w:r>
        <w:br/>
        <w:t>Wo blieb so mancher Tag</w:t>
      </w:r>
      <w:r>
        <w:br/>
        <w:t>Und wo so manches Jahr?</w:t>
      </w:r>
      <w:r>
        <w:br/>
        <w:t>Was hat ein Sterblicher</w:t>
      </w:r>
      <w:r>
        <w:br/>
        <w:t>Von dem, das gestern war?</w:t>
      </w:r>
    </w:p>
    <w:p w14:paraId="20CFEEDF" w14:textId="77777777" w:rsidR="001925F1" w:rsidRDefault="001925F1" w:rsidP="001925F1">
      <w:pPr>
        <w:pStyle w:val="StandardWeb"/>
      </w:pPr>
      <w:r>
        <w:t>2.) Du Gott der Ewigkeit,</w:t>
      </w:r>
      <w:r>
        <w:br/>
        <w:t>Der mir dies Leben gab,</w:t>
      </w:r>
      <w:r>
        <w:br/>
        <w:t>Ich geb‘ es dir zurück,</w:t>
      </w:r>
      <w:r>
        <w:br/>
        <w:t>Und was ich bin und hab.</w:t>
      </w:r>
      <w:r>
        <w:br/>
        <w:t>Ich will nur leben dir,</w:t>
      </w:r>
      <w:r>
        <w:br/>
        <w:t>Dir will ich sterben auch.</w:t>
      </w:r>
      <w:r>
        <w:br/>
        <w:t>Gib, dass ich Zeit und Kraft</w:t>
      </w:r>
      <w:r>
        <w:br/>
        <w:t>Zu deinem Dienst nur brauch.</w:t>
      </w:r>
    </w:p>
    <w:p w14:paraId="640B9E3A" w14:textId="77777777" w:rsidR="001925F1" w:rsidRDefault="001925F1" w:rsidP="001925F1">
      <w:pPr>
        <w:pStyle w:val="StandardWeb"/>
      </w:pPr>
      <w:r>
        <w:t>3.) Ich schließ die Augen jetzt</w:t>
      </w:r>
      <w:r>
        <w:br/>
        <w:t>Und sage gute Nacht.</w:t>
      </w:r>
      <w:r>
        <w:br/>
        <w:t>Der Sichtbarkeit, dem Traum,</w:t>
      </w:r>
      <w:r>
        <w:br/>
        <w:t>Damit ich auf der Wacht</w:t>
      </w:r>
      <w:r>
        <w:br/>
        <w:t>Mit Herzensinnigkeit</w:t>
      </w:r>
      <w:r>
        <w:br/>
        <w:t>Vor deinen Augen leb‘</w:t>
      </w:r>
      <w:r>
        <w:br/>
        <w:t>Und deinem Geiste Raum</w:t>
      </w:r>
      <w:r>
        <w:br/>
        <w:t>In mir zu wirken geb.</w:t>
      </w:r>
    </w:p>
    <w:p w14:paraId="2CC20BC6" w14:textId="77777777" w:rsidR="001925F1" w:rsidRDefault="001925F1" w:rsidP="001925F1">
      <w:pPr>
        <w:pStyle w:val="StandardWeb"/>
      </w:pPr>
      <w:r>
        <w:t>4.) Nun, ich verlass die Welt</w:t>
      </w:r>
      <w:r>
        <w:br/>
        <w:t>Und will zum Vater gehn.</w:t>
      </w:r>
      <w:r>
        <w:br/>
        <w:t>Hier bin ich nicht zu Haus,</w:t>
      </w:r>
      <w:r>
        <w:br/>
        <w:t>Hier will ich nichts ansehn.</w:t>
      </w:r>
      <w:r>
        <w:br/>
        <w:t>Der kurze Rest der Zeit</w:t>
      </w:r>
      <w:r>
        <w:br/>
        <w:t>Soll dir gewidmet sein,</w:t>
      </w:r>
      <w:r>
        <w:br/>
        <w:t>Ja, Vater, ich bin hier</w:t>
      </w:r>
      <w:r>
        <w:br/>
        <w:t>Und dort auch ewig dein.</w:t>
      </w:r>
    </w:p>
    <w:p w14:paraId="2B4A6DEB" w14:textId="77777777" w:rsidR="001925F1" w:rsidRDefault="001925F1" w:rsidP="001925F1">
      <w:pPr>
        <w:pStyle w:val="StandardWeb"/>
      </w:pPr>
      <w:r>
        <w:t>5.) Bereite mich, und wann</w:t>
      </w:r>
      <w:r>
        <w:br/>
        <w:t>Dies Leben ist vorbei,</w:t>
      </w:r>
      <w:r>
        <w:br/>
        <w:t>Mein ewig bleibend Gut</w:t>
      </w:r>
      <w:r>
        <w:br/>
        <w:t>Mein wahres Leben sei!</w:t>
      </w:r>
      <w:r>
        <w:br/>
        <w:t>Verlass mich denn auch nicht</w:t>
      </w:r>
      <w:r>
        <w:br/>
        <w:t>Im letzten Augenblick,</w:t>
      </w:r>
      <w:r>
        <w:br/>
        <w:t>Dass ich mag Jesus sehn</w:t>
      </w:r>
      <w:r>
        <w:br/>
        <w:t>Und nicht auf mich zurück.</w:t>
      </w:r>
    </w:p>
    <w:p w14:paraId="616792AE" w14:textId="77777777" w:rsidR="001925F1" w:rsidRDefault="001925F1" w:rsidP="001925F1">
      <w:pPr>
        <w:pStyle w:val="StandardWeb"/>
      </w:pPr>
      <w:r>
        <w:t>6.) Ich leer mich gänzlich aus</w:t>
      </w:r>
      <w:r>
        <w:br/>
        <w:t>Vor dir mit höchstem Recht.</w:t>
      </w:r>
      <w:r>
        <w:br/>
        <w:t>Ich bin ein armer Wurm</w:t>
      </w:r>
      <w:r>
        <w:br/>
        <w:t>Und ein unnützer Knecht.</w:t>
      </w:r>
      <w:r>
        <w:br/>
        <w:t>So ganz entblößt sink ich</w:t>
      </w:r>
      <w:r>
        <w:br/>
        <w:t>In Jesu Wunden ein,</w:t>
      </w:r>
      <w:r>
        <w:br/>
        <w:t>Will auch nur jetzt und dann</w:t>
      </w:r>
      <w:r>
        <w:br/>
        <w:t>In ihm erfunden sein.</w:t>
      </w:r>
    </w:p>
    <w:p w14:paraId="5D7313E5" w14:textId="77777777" w:rsidR="001925F1" w:rsidRDefault="001925F1" w:rsidP="001925F1">
      <w:pPr>
        <w:pStyle w:val="StandardWeb"/>
      </w:pPr>
      <w:r>
        <w:t>7.) Der Feind hat nichts an mir,</w:t>
      </w:r>
      <w:r>
        <w:br/>
        <w:t>Das Herz in Jesu ruht.</w:t>
      </w:r>
      <w:r>
        <w:br/>
        <w:t>Tief in mein Nichts versenkt,</w:t>
      </w:r>
      <w:r>
        <w:br/>
        <w:t>Ist Jesus, all mein Gut.</w:t>
      </w:r>
      <w:r>
        <w:br/>
        <w:t>O wie verdank ich’s dir,</w:t>
      </w:r>
      <w:r>
        <w:br/>
        <w:t>Dass du zu mir gewandt</w:t>
      </w:r>
      <w:r>
        <w:br/>
        <w:t>Dein offnes Vaterherz</w:t>
      </w:r>
      <w:r>
        <w:br/>
        <w:t>Und wurdest mir bekannt!</w:t>
      </w:r>
    </w:p>
    <w:p w14:paraId="22CF2D9B" w14:textId="77777777" w:rsidR="001925F1" w:rsidRDefault="001925F1" w:rsidP="001925F1">
      <w:pPr>
        <w:pStyle w:val="StandardWeb"/>
      </w:pPr>
      <w:r>
        <w:t>8.) Dich, Vater, Sohn und Geist,</w:t>
      </w:r>
      <w:r>
        <w:br/>
        <w:t>Ich meinen Gott bekenn,</w:t>
      </w:r>
      <w:r>
        <w:br/>
        <w:t>Den ich als Schöpfer ehr</w:t>
      </w:r>
      <w:r>
        <w:br/>
        <w:t>Und auch Erlöser nenn.</w:t>
      </w:r>
      <w:r>
        <w:br/>
        <w:t>Es ist mir herzlich lieb,</w:t>
      </w:r>
      <w:r>
        <w:br/>
        <w:t>Dass du bist, der du bist,</w:t>
      </w:r>
      <w:r>
        <w:br/>
        <w:t>Und dass mein ganzes Heil</w:t>
      </w:r>
      <w:r>
        <w:br/>
        <w:t>In deinen Händen ist.</w:t>
      </w:r>
    </w:p>
    <w:p w14:paraId="01155EFE" w14:textId="77777777" w:rsidR="001925F1" w:rsidRDefault="001925F1" w:rsidP="001925F1">
      <w:pPr>
        <w:pStyle w:val="StandardWeb"/>
      </w:pPr>
      <w:r>
        <w:t>9.) Ich zeuge , dass du bist</w:t>
      </w:r>
      <w:r>
        <w:br/>
        <w:t>Das ewig selge Gut,</w:t>
      </w:r>
      <w:r>
        <w:br/>
        <w:t>Worin der Geist allein</w:t>
      </w:r>
      <w:r>
        <w:br/>
        <w:t>Im höchsten Frieden ruht;</w:t>
      </w:r>
      <w:r>
        <w:br/>
        <w:t>Dich, Majestät, verehrn,</w:t>
      </w:r>
      <w:r>
        <w:br/>
        <w:t>Dein Dienst ist Seligkeit,</w:t>
      </w:r>
      <w:r>
        <w:br/>
        <w:t>Und dazu wünsch ich mir</w:t>
      </w:r>
      <w:r>
        <w:br/>
        <w:t>Die ganze Ewigkeit.</w:t>
      </w:r>
    </w:p>
    <w:p w14:paraId="2BE9D4EC" w14:textId="77777777" w:rsidR="001925F1" w:rsidRDefault="001925F1" w:rsidP="001925F1">
      <w:pPr>
        <w:pStyle w:val="StandardWeb"/>
      </w:pPr>
      <w:r>
        <w:t>10.) Ich lege meinen Geist</w:t>
      </w:r>
      <w:r>
        <w:br/>
        <w:t>In deine treue Hand,</w:t>
      </w:r>
      <w:r>
        <w:br/>
        <w:t>Mein Heiland, du bewahrst</w:t>
      </w:r>
      <w:r>
        <w:br/>
        <w:t>Dies dir vertraute Pfand.</w:t>
      </w:r>
      <w:r>
        <w:br/>
        <w:t>Mein‘ letzten Atemzug</w:t>
      </w:r>
      <w:r>
        <w:br/>
        <w:t>Lass reine Liebe sein,</w:t>
      </w:r>
      <w:r>
        <w:br/>
        <w:t>Ausgehend geh mein Geist</w:t>
      </w:r>
      <w:r>
        <w:br/>
        <w:t>Zu deiner Ruhe ein!</w:t>
      </w:r>
    </w:p>
    <w:p w14:paraId="449A2060" w14:textId="77777777" w:rsidR="001925F1" w:rsidRDefault="001925F1" w:rsidP="001925F1">
      <w:pPr>
        <w:pStyle w:val="StandardWeb"/>
      </w:pPr>
      <w:r>
        <w:t>11.) O Ruh der Ewigkeit,</w:t>
      </w:r>
      <w:r>
        <w:br/>
        <w:t>Da wirds denn doch geschehn,</w:t>
      </w:r>
      <w:r>
        <w:br/>
        <w:t>Dass ich dich, höchstes Gut,</w:t>
      </w:r>
      <w:r>
        <w:br/>
        <w:t>So wie du bist, werd sehn</w:t>
      </w:r>
      <w:r>
        <w:br/>
        <w:t>Und ewig bei dir sein</w:t>
      </w:r>
      <w:r>
        <w:br/>
        <w:t>Mit jener sel’gen Schar.</w:t>
      </w:r>
      <w:r>
        <w:br/>
        <w:t>Ich bet‘ gebücket an,</w:t>
      </w:r>
      <w:r>
        <w:br/>
        <w:t>Mein Gott, du bist es gar.</w:t>
      </w:r>
    </w:p>
    <w:p w14:paraId="49FFD925" w14:textId="77777777" w:rsidR="001925F1" w:rsidRDefault="001925F1" w:rsidP="001925F1">
      <w:pPr>
        <w:pStyle w:val="berschrift1"/>
      </w:pPr>
      <w:r>
        <w:rPr>
          <w:rStyle w:val="screen-reader-text"/>
        </w:rPr>
        <w:t>Sollt ich nicht gelassen sein</w:t>
      </w:r>
      <w:r>
        <w:t xml:space="preserve"> </w:t>
      </w:r>
    </w:p>
    <w:p w14:paraId="773A2C57" w14:textId="77777777" w:rsidR="001925F1" w:rsidRDefault="001925F1" w:rsidP="001925F1">
      <w:pPr>
        <w:pStyle w:val="StandardWeb"/>
      </w:pPr>
      <w:r>
        <w:t>1.) Sollt ich nicht gelassen sein</w:t>
      </w:r>
      <w:r>
        <w:br/>
        <w:t>In des Kreuzes Nacht und Pein.</w:t>
      </w:r>
      <w:r>
        <w:br/>
        <w:t>Da mich Gottes Gnad‘ und Segen</w:t>
      </w:r>
      <w:r>
        <w:br/>
        <w:t>Will von meinem Unflat fegen.</w:t>
      </w:r>
    </w:p>
    <w:p w14:paraId="0DC405E3" w14:textId="77777777" w:rsidR="001925F1" w:rsidRDefault="001925F1" w:rsidP="001925F1">
      <w:pPr>
        <w:pStyle w:val="StandardWeb"/>
      </w:pPr>
      <w:r>
        <w:t>2.) Jesus hat mich so geliebt,</w:t>
      </w:r>
      <w:r>
        <w:br/>
        <w:t>Da er bis zum Tod betrübt:</w:t>
      </w:r>
      <w:r>
        <w:br/>
        <w:t>Sollt‘ ich ihme zu behagen,</w:t>
      </w:r>
      <w:r>
        <w:br/>
        <w:t>Nicht ein kleines Kreuzchen tragen?</w:t>
      </w:r>
    </w:p>
    <w:p w14:paraId="342287BE" w14:textId="77777777" w:rsidR="001925F1" w:rsidRDefault="001925F1" w:rsidP="001925F1">
      <w:pPr>
        <w:pStyle w:val="StandardWeb"/>
      </w:pPr>
      <w:r>
        <w:t>3.) Sollt der Ton nicht heißen gut,</w:t>
      </w:r>
      <w:r>
        <w:br/>
        <w:t>Was der Töpfer mit ihm tut?</w:t>
      </w:r>
      <w:r>
        <w:br/>
        <w:t>Will mich Gott im Schmerz begraben,</w:t>
      </w:r>
      <w:r>
        <w:br/>
        <w:t>Sollt ich’s anders wollen haben?</w:t>
      </w:r>
    </w:p>
    <w:p w14:paraId="2BBE594B" w14:textId="77777777" w:rsidR="001925F1" w:rsidRDefault="001925F1" w:rsidP="001925F1">
      <w:pPr>
        <w:pStyle w:val="StandardWeb"/>
      </w:pPr>
      <w:r>
        <w:t>4.) Nein, ich leg mich willenlos,</w:t>
      </w:r>
      <w:r>
        <w:br/>
        <w:t>Wie ein Kind in’s Vaters Schoß.</w:t>
      </w:r>
      <w:r>
        <w:br/>
        <w:t>Schließ die Augen, streck die Hände:</w:t>
      </w:r>
      <w:r>
        <w:br/>
        <w:t>Herr, wohlan, dein Werk vollende!</w:t>
      </w:r>
    </w:p>
    <w:p w14:paraId="407460D9" w14:textId="77777777" w:rsidR="001925F1" w:rsidRDefault="001925F1" w:rsidP="001925F1">
      <w:pPr>
        <w:pStyle w:val="StandardWeb"/>
      </w:pPr>
      <w:r>
        <w:t>5.) Nur in Gnaden schlage zu.</w:t>
      </w:r>
      <w:r>
        <w:br/>
        <w:t>Nur dein Will‘ sei meine Ruh‘,</w:t>
      </w:r>
      <w:r>
        <w:br/>
        <w:t>Will das Fleisch gleich immer klagen,</w:t>
      </w:r>
      <w:r>
        <w:br/>
        <w:t>Schau nur was mein Geist will sagen.</w:t>
      </w:r>
    </w:p>
    <w:p w14:paraId="4BB42D10" w14:textId="77777777" w:rsidR="001925F1" w:rsidRDefault="001925F1" w:rsidP="001925F1">
      <w:pPr>
        <w:pStyle w:val="StandardWeb"/>
      </w:pPr>
      <w:r>
        <w:t>6.) Was dich selbst nicht meint, verzehr</w:t>
      </w:r>
      <w:r>
        <w:br/>
        <w:t>Durch des Leidens Glut, mein Herr,</w:t>
      </w:r>
      <w:r>
        <w:br/>
        <w:t>Sieh, ich lass mich deinen Händen.</w:t>
      </w:r>
      <w:r>
        <w:br/>
        <w:t>Du wollst mich durch’s Kreuz vollenden.</w:t>
      </w:r>
    </w:p>
    <w:p w14:paraId="5A319C8C" w14:textId="77777777" w:rsidR="001925F1" w:rsidRDefault="001925F1" w:rsidP="001925F1">
      <w:pPr>
        <w:pStyle w:val="StandardWeb"/>
      </w:pPr>
      <w:r>
        <w:t>7.) Ach, möcht‘ es noch heut‘ geschehn,</w:t>
      </w:r>
      <w:r>
        <w:br/>
        <w:t>Ach, wann werd‘ ich’s endlich sehn,</w:t>
      </w:r>
      <w:r>
        <w:br/>
        <w:t>Dass ich, ganz befreit und reine,</w:t>
      </w:r>
      <w:r>
        <w:br/>
        <w:t>Dir nur lebe, dich nur meine!</w:t>
      </w:r>
    </w:p>
    <w:p w14:paraId="3C4F899E" w14:textId="77777777" w:rsidR="001925F1" w:rsidRDefault="001925F1" w:rsidP="001925F1">
      <w:pPr>
        <w:pStyle w:val="StandardWeb"/>
      </w:pPr>
      <w:r>
        <w:t>8.) Nun, ich geb mich völlig dran,</w:t>
      </w:r>
      <w:r>
        <w:br/>
        <w:t>Hilf, Herr, dass ich leiden kann:</w:t>
      </w:r>
      <w:r>
        <w:br/>
        <w:t>Wie du’s willst am liebsten sehen,</w:t>
      </w:r>
      <w:r>
        <w:br/>
        <w:t>Lass es ewig mir geschehen.</w:t>
      </w:r>
    </w:p>
    <w:p w14:paraId="46B108B2" w14:textId="77777777" w:rsidR="001925F1" w:rsidRDefault="001925F1" w:rsidP="001925F1">
      <w:pPr>
        <w:pStyle w:val="berschrift1"/>
      </w:pPr>
      <w:r>
        <w:rPr>
          <w:rStyle w:val="screen-reader-text"/>
        </w:rPr>
        <w:t>Stille doch, mein armes Herz</w:t>
      </w:r>
      <w:r>
        <w:t xml:space="preserve"> </w:t>
      </w:r>
    </w:p>
    <w:p w14:paraId="10A7684A" w14:textId="77777777" w:rsidR="001925F1" w:rsidRDefault="001925F1" w:rsidP="001925F1">
      <w:pPr>
        <w:pStyle w:val="StandardWeb"/>
      </w:pPr>
      <w:r>
        <w:t>1.) Stille doch, mein armes Herz</w:t>
      </w:r>
      <w:r>
        <w:br/>
        <w:t>O du stilles Wesen du,</w:t>
      </w:r>
      <w:r>
        <w:br/>
        <w:t>Setze mich in dir zur Ruh!</w:t>
      </w:r>
      <w:r>
        <w:br/>
        <w:t>Schau, ich leid es ja mit Schmerze,</w:t>
      </w:r>
      <w:r>
        <w:br/>
        <w:t>Was mich störet und bewegt,</w:t>
      </w:r>
      <w:r>
        <w:br/>
        <w:t>Was mich hin und wieder schlägt!</w:t>
      </w:r>
    </w:p>
    <w:p w14:paraId="01588746" w14:textId="77777777" w:rsidR="001925F1" w:rsidRDefault="001925F1" w:rsidP="001925F1">
      <w:pPr>
        <w:pStyle w:val="StandardWeb"/>
      </w:pPr>
      <w:r>
        <w:t>2.) Bin ich nicht in dir geblieben,</w:t>
      </w:r>
      <w:r>
        <w:br/>
        <w:t>Ließ ich mich zu weit hinein,</w:t>
      </w:r>
      <w:r>
        <w:br/>
        <w:t>Es sollt nicht geschehen sein.</w:t>
      </w:r>
      <w:r>
        <w:br/>
        <w:t>Dennoch will ich wieder lieben.</w:t>
      </w:r>
      <w:r>
        <w:br/>
        <w:t>Lass den Sturm nur legen sich,</w:t>
      </w:r>
      <w:r>
        <w:br/>
        <w:t>Nimm mich ein und stille mich!</w:t>
      </w:r>
    </w:p>
    <w:p w14:paraId="3C4A383C" w14:textId="77777777" w:rsidR="001925F1" w:rsidRDefault="001925F1" w:rsidP="001925F1">
      <w:pPr>
        <w:pStyle w:val="StandardWeb"/>
      </w:pPr>
      <w:r>
        <w:t>3.) Mein Gemüt ist gar im Treiben,</w:t>
      </w:r>
      <w:r>
        <w:br/>
        <w:t>Zagt und wanket hin und her</w:t>
      </w:r>
      <w:r>
        <w:br/>
        <w:t>Wie ein ungestümes Meer –</w:t>
      </w:r>
      <w:r>
        <w:br/>
        <w:t>Wo soll doch dein Täublein bleiben?</w:t>
      </w:r>
      <w:r>
        <w:br/>
        <w:t>Nirgends kann ich ruhig sein,</w:t>
      </w:r>
      <w:r>
        <w:br/>
        <w:t>Lieber Noah, nimm mich ein!</w:t>
      </w:r>
    </w:p>
    <w:p w14:paraId="065C2B4C" w14:textId="77777777" w:rsidR="001925F1" w:rsidRDefault="001925F1" w:rsidP="001925F1">
      <w:pPr>
        <w:pStyle w:val="StandardWeb"/>
      </w:pPr>
      <w:r>
        <w:t>4.) Nimm mich ein, lass dich erbitten,</w:t>
      </w:r>
      <w:r>
        <w:br/>
        <w:t>Lass es alles fallen hin,</w:t>
      </w:r>
      <w:r>
        <w:br/>
        <w:t>Was da störet meinen Sinn.</w:t>
      </w:r>
      <w:r>
        <w:br/>
        <w:t>Birge mich in deiner Hütten,</w:t>
      </w:r>
      <w:r>
        <w:br/>
        <w:t>Bei dir in der Seele Grund,</w:t>
      </w:r>
      <w:r>
        <w:br/>
        <w:t>Da bedeck mich alle Stund!</w:t>
      </w:r>
    </w:p>
    <w:p w14:paraId="18F5A4DB" w14:textId="77777777" w:rsidR="001925F1" w:rsidRDefault="001925F1" w:rsidP="001925F1">
      <w:pPr>
        <w:pStyle w:val="StandardWeb"/>
      </w:pPr>
      <w:r>
        <w:t>5.) Meinen edeln Geist erlöse,</w:t>
      </w:r>
      <w:r>
        <w:br/>
        <w:t>Dass ihn nichts hinfort berühr,</w:t>
      </w:r>
      <w:r>
        <w:br/>
        <w:t>Was auch mag geschehen hier.</w:t>
      </w:r>
      <w:r>
        <w:br/>
        <w:t>Mach ihn von der Welt Getöse,</w:t>
      </w:r>
      <w:r>
        <w:br/>
        <w:t>Von Vernunft und Phantasei</w:t>
      </w:r>
      <w:r>
        <w:br/>
        <w:t>Und vom Reich der Sinne frei!</w:t>
      </w:r>
    </w:p>
    <w:p w14:paraId="22C21969" w14:textId="77777777" w:rsidR="001925F1" w:rsidRDefault="001925F1" w:rsidP="001925F1">
      <w:pPr>
        <w:pStyle w:val="StandardWeb"/>
      </w:pPr>
      <w:r>
        <w:t>6.) Still in mir die ganze Erde,</w:t>
      </w:r>
      <w:r>
        <w:br/>
        <w:t>Herr, bewahr dein Heiligtum,</w:t>
      </w:r>
      <w:r>
        <w:br/>
        <w:t>Dass darein nichts Fremdes komm,</w:t>
      </w:r>
      <w:r>
        <w:br/>
        <w:t>Dass es nicht entheiligt werde,</w:t>
      </w:r>
      <w:r>
        <w:br/>
        <w:t>Nicht verbildet, nicht verstört,</w:t>
      </w:r>
      <w:r>
        <w:br/>
        <w:t>Weil es ganz dir zugehört!</w:t>
      </w:r>
    </w:p>
    <w:p w14:paraId="0D723A52" w14:textId="77777777" w:rsidR="001925F1" w:rsidRDefault="001925F1" w:rsidP="001925F1">
      <w:pPr>
        <w:pStyle w:val="berschrift1"/>
      </w:pPr>
      <w:r>
        <w:rPr>
          <w:rStyle w:val="screen-reader-text"/>
        </w:rPr>
        <w:t>Stilles Gotteswesen, du</w:t>
      </w:r>
      <w:r>
        <w:t xml:space="preserve"> </w:t>
      </w:r>
    </w:p>
    <w:p w14:paraId="723409CB" w14:textId="77777777" w:rsidR="001925F1" w:rsidRDefault="001925F1" w:rsidP="001925F1">
      <w:pPr>
        <w:pStyle w:val="StandardWeb"/>
      </w:pPr>
      <w:r>
        <w:t>1.) Stilles Gotteswesen, du,</w:t>
      </w:r>
      <w:r>
        <w:br/>
        <w:t>Einzig meines Geistes Ruh,</w:t>
      </w:r>
      <w:r>
        <w:br/>
        <w:t>Ach, wann wird mein Geist auf Erden</w:t>
      </w:r>
      <w:r>
        <w:br/>
        <w:t>Recht in dir gestillet werden?</w:t>
      </w:r>
      <w:r>
        <w:br/>
        <w:t>Lass mich nicht so jämmerlich</w:t>
      </w:r>
      <w:r>
        <w:br/>
        <w:t>In der Unruh quälen mich!</w:t>
      </w:r>
    </w:p>
    <w:p w14:paraId="51689ED1" w14:textId="77777777" w:rsidR="001925F1" w:rsidRDefault="001925F1" w:rsidP="001925F1">
      <w:pPr>
        <w:pStyle w:val="StandardWeb"/>
      </w:pPr>
      <w:r>
        <w:t>2.) O du stille Ewigkeit,</w:t>
      </w:r>
      <w:r>
        <w:br/>
        <w:t>Süßes Reich der Seligkeit,</w:t>
      </w:r>
      <w:r>
        <w:br/>
        <w:t>Nimm mich ein in deinen Frieden,</w:t>
      </w:r>
      <w:r>
        <w:br/>
        <w:t>Mach mich innig abgeschieden!</w:t>
      </w:r>
      <w:r>
        <w:br/>
        <w:t>Ach, ich bin noch so verirrt,</w:t>
      </w:r>
      <w:r>
        <w:br/>
        <w:t>Sammle mich, mein treuer Hirt!</w:t>
      </w:r>
    </w:p>
    <w:p w14:paraId="35A18B52" w14:textId="77777777" w:rsidR="001925F1" w:rsidRDefault="001925F1" w:rsidP="001925F1">
      <w:pPr>
        <w:pStyle w:val="StandardWeb"/>
      </w:pPr>
      <w:r>
        <w:t>3.) Schau, wie ich in mancherlei</w:t>
      </w:r>
      <w:r>
        <w:br/>
        <w:t>Meinen Sinn so leicht zertreu,</w:t>
      </w:r>
      <w:r>
        <w:br/>
        <w:t>Darum leb ich in Beschwerden.</w:t>
      </w:r>
      <w:r>
        <w:br/>
        <w:t>Lass mich in dir Eines werden!</w:t>
      </w:r>
      <w:r>
        <w:br/>
        <w:t>Einzig, innig, du allein</w:t>
      </w:r>
      <w:r>
        <w:br/>
        <w:t>Musst des Geistes Ruhe sein.</w:t>
      </w:r>
    </w:p>
    <w:p w14:paraId="116AA900" w14:textId="77777777" w:rsidR="001925F1" w:rsidRDefault="001925F1" w:rsidP="001925F1">
      <w:pPr>
        <w:pStyle w:val="StandardWeb"/>
      </w:pPr>
      <w:r>
        <w:t>4.) In der Welt und Kreatur</w:t>
      </w:r>
      <w:r>
        <w:br/>
        <w:t>Wird mein Geist geängstet nur.</w:t>
      </w:r>
      <w:r>
        <w:br/>
        <w:t>Könnt ich allem mich verschließen,</w:t>
      </w:r>
      <w:r>
        <w:br/>
        <w:t>Deinen Frieden zu genießen,</w:t>
      </w:r>
      <w:r>
        <w:br/>
        <w:t>Los und bloß und ungestört,</w:t>
      </w:r>
      <w:r>
        <w:br/>
        <w:t>Jesu, ganz in dich gekehrt!</w:t>
      </w:r>
    </w:p>
    <w:p w14:paraId="43E2212B" w14:textId="77777777" w:rsidR="001925F1" w:rsidRDefault="001925F1" w:rsidP="001925F1">
      <w:pPr>
        <w:pStyle w:val="StandardWeb"/>
      </w:pPr>
      <w:r>
        <w:t>5.) Schließe Herz und Sinne zu,</w:t>
      </w:r>
      <w:r>
        <w:br/>
        <w:t>Und was stört des Geistes Ruh,</w:t>
      </w:r>
      <w:r>
        <w:br/>
        <w:t>Die Vernunft und eignen Willen</w:t>
      </w:r>
      <w:r>
        <w:br/>
        <w:t>Samt Affekten wollst du stillen.</w:t>
      </w:r>
      <w:r>
        <w:br/>
        <w:t>Deine Liebe stille mich</w:t>
      </w:r>
      <w:r>
        <w:br/>
        <w:t>Unverrückt und wesentlich!</w:t>
      </w:r>
    </w:p>
    <w:p w14:paraId="551F42FD" w14:textId="77777777" w:rsidR="001925F1" w:rsidRDefault="001925F1" w:rsidP="001925F1">
      <w:pPr>
        <w:pStyle w:val="StandardWeb"/>
      </w:pPr>
      <w:r>
        <w:t>6.) Du und ich in Einsamkeit</w:t>
      </w:r>
      <w:r>
        <w:br/>
        <w:t>Innig außer Ort und Zeit,</w:t>
      </w:r>
      <w:r>
        <w:br/>
        <w:t>Da ich an mich selbst nicht denke,</w:t>
      </w:r>
      <w:r>
        <w:br/>
        <w:t>Dich nur schau, in dich mich senke:</w:t>
      </w:r>
      <w:r>
        <w:br/>
        <w:t>Ach, wie ist es da so gut,</w:t>
      </w:r>
      <w:r>
        <w:br/>
        <w:t>Wenn man so im Herzen ruht!</w:t>
      </w:r>
    </w:p>
    <w:p w14:paraId="2B59D1FB" w14:textId="77777777" w:rsidR="001925F1" w:rsidRDefault="001925F1" w:rsidP="001925F1">
      <w:pPr>
        <w:pStyle w:val="StandardWeb"/>
      </w:pPr>
      <w:r>
        <w:t>7.) In der Unruh bleibe du</w:t>
      </w:r>
      <w:r>
        <w:br/>
        <w:t>Heimlich meine tiefe Ruh.</w:t>
      </w:r>
      <w:r>
        <w:br/>
        <w:t>Du, Herr, und dein süßer Wille</w:t>
      </w:r>
      <w:r>
        <w:br/>
        <w:t>Sei in allem meine Stille!</w:t>
      </w:r>
      <w:r>
        <w:br/>
        <w:t>Ach, ich achte keinen Schmerz,</w:t>
      </w:r>
      <w:r>
        <w:br/>
        <w:t>Gib mir nur ein stilles Herz!</w:t>
      </w:r>
    </w:p>
    <w:p w14:paraId="60243AEB" w14:textId="77777777" w:rsidR="001925F1" w:rsidRDefault="001925F1" w:rsidP="001925F1">
      <w:pPr>
        <w:pStyle w:val="berschrift1"/>
      </w:pPr>
      <w:r>
        <w:rPr>
          <w:rStyle w:val="screen-reader-text"/>
        </w:rPr>
        <w:t>Süßer Schatten, bunte Wiesen,</w:t>
      </w:r>
      <w:r>
        <w:t xml:space="preserve"> </w:t>
      </w:r>
    </w:p>
    <w:p w14:paraId="68F531F8" w14:textId="77777777" w:rsidR="001925F1" w:rsidRDefault="001925F1" w:rsidP="001925F1">
      <w:pPr>
        <w:pStyle w:val="StandardWeb"/>
      </w:pPr>
      <w:r>
        <w:t>1. Süßer Schatten, bunte Wiesen,</w:t>
      </w:r>
      <w:r>
        <w:br/>
        <w:t>Wie vergnügt ihr meinen Sinn!</w:t>
      </w:r>
      <w:r>
        <w:br/>
        <w:t>Wenn ich Jesu einsam bin,</w:t>
      </w:r>
      <w:r>
        <w:br/>
        <w:t>Hab‘ ich euch so oft gepriesen.</w:t>
      </w:r>
      <w:r>
        <w:br/>
        <w:t>Süßer Schatten, bunte Wiesen,</w:t>
      </w:r>
      <w:r>
        <w:br/>
        <w:t>Wie vergnügt ihr meinen Sinn!</w:t>
      </w:r>
      <w:r>
        <w:br/>
        <w:t>Ich seh‘ nichts in euch als diesen,</w:t>
      </w:r>
      <w:r>
        <w:br/>
        <w:t>Den ich nenne, des ich bin.</w:t>
      </w:r>
      <w:r>
        <w:br/>
        <w:t>Süßer Schatten, bunte Wiesen,</w:t>
      </w:r>
      <w:r>
        <w:br/>
        <w:t>Wie vergnügt ihr meinen Sinn!</w:t>
      </w:r>
      <w:r>
        <w:br/>
        <w:t>Wenn die Liebeswinde bliesen,</w:t>
      </w:r>
      <w:r>
        <w:br/>
        <w:t>Fiel‘ ich leicht in Ohnmacht hin.</w:t>
      </w:r>
    </w:p>
    <w:p w14:paraId="218AE6D0" w14:textId="77777777" w:rsidR="001925F1" w:rsidRDefault="001925F1" w:rsidP="001925F1">
      <w:pPr>
        <w:pStyle w:val="StandardWeb"/>
      </w:pPr>
      <w:r>
        <w:t>2. Was hier grünet und sich reget,</w:t>
      </w:r>
      <w:r>
        <w:br/>
        <w:t>Hat mein Freund hervorgebracht;</w:t>
      </w:r>
      <w:r>
        <w:br/>
        <w:t>Schönheit, Weisheit, Güte, Macht</w:t>
      </w:r>
      <w:r>
        <w:br/>
        <w:t>Ist im Kleinsten eingepräget.</w:t>
      </w:r>
      <w:r>
        <w:br/>
        <w:t>Was hier grünet und sich reget,</w:t>
      </w:r>
      <w:r>
        <w:br/>
        <w:t>Hat mein Freund hervorgebracht,</w:t>
      </w:r>
      <w:r>
        <w:br/>
        <w:t>Sich nach seinem Wink beweget,</w:t>
      </w:r>
      <w:r>
        <w:br/>
        <w:t>Und ihn lobt mit stiller Pracht.</w:t>
      </w:r>
      <w:r>
        <w:br/>
        <w:t>Was hier grünet und sich reget,</w:t>
      </w:r>
      <w:r>
        <w:br/>
        <w:t>Hat mein Freund hervorgebracht,</w:t>
      </w:r>
      <w:r>
        <w:br/>
        <w:t>Doch was Erd‘ und Himmel heget,</w:t>
      </w:r>
      <w:r>
        <w:br/>
        <w:t>Wird bei seiner Schönheit Nacht.</w:t>
      </w:r>
    </w:p>
    <w:p w14:paraId="68C58CBB" w14:textId="77777777" w:rsidR="001925F1" w:rsidRDefault="001925F1" w:rsidP="001925F1">
      <w:pPr>
        <w:pStyle w:val="StandardWeb"/>
      </w:pPr>
      <w:r>
        <w:t>3. Jesu, dich allein zu finden,</w:t>
      </w:r>
      <w:r>
        <w:br/>
        <w:t>Sitz‘ ich still und einsam hier;</w:t>
      </w:r>
      <w:r>
        <w:br/>
        <w:t>Du allein genügest mir,</w:t>
      </w:r>
      <w:r>
        <w:br/>
        <w:t>Alles andre mag verschwinden.</w:t>
      </w:r>
      <w:r>
        <w:br/>
        <w:t>Jesu, dich allein zu finden,</w:t>
      </w:r>
      <w:r>
        <w:br/>
        <w:t>Sitz‘ ich still und einsam hier;</w:t>
      </w:r>
      <w:r>
        <w:br/>
        <w:t>Dass wir uns aufs neu verbinden,</w:t>
      </w:r>
      <w:r>
        <w:br/>
        <w:t>Reine Lust und Seelenzier.</w:t>
      </w:r>
      <w:r>
        <w:br/>
        <w:t>Jesu, dich allein zu finden,</w:t>
      </w:r>
      <w:r>
        <w:br/>
        <w:t>Sitz‘ ich still und einsam hier;</w:t>
      </w:r>
      <w:r>
        <w:br/>
        <w:t>Willst du nicht mein Herz entzünden,</w:t>
      </w:r>
      <w:r>
        <w:br/>
        <w:t>Dass ich mich in dich verlier‘?</w:t>
      </w:r>
    </w:p>
    <w:p w14:paraId="7DB4D399" w14:textId="77777777" w:rsidR="001925F1" w:rsidRDefault="001925F1" w:rsidP="001925F1">
      <w:pPr>
        <w:pStyle w:val="StandardWeb"/>
      </w:pPr>
      <w:r>
        <w:t>4. Mit dir, Liebster, einsam leben,</w:t>
      </w:r>
      <w:r>
        <w:br/>
        <w:t>Ist auf Erden Seligkeit;</w:t>
      </w:r>
      <w:r>
        <w:br/>
        <w:t>Was die tolle Welt anbeut,</w:t>
      </w:r>
      <w:r>
        <w:br/>
        <w:t>Kann mir nichts als Plage geben.</w:t>
      </w:r>
      <w:r>
        <w:br/>
        <w:t>Mit dir, Liebster, einsam leben,</w:t>
      </w:r>
      <w:r>
        <w:br/>
        <w:t>Ist auf Erden Seligkeit,</w:t>
      </w:r>
      <w:r>
        <w:br/>
        <w:t>Wenn wir dir allein ankleben</w:t>
      </w:r>
      <w:r>
        <w:br/>
        <w:t>Über Sinnen, Ort und Zeit.</w:t>
      </w:r>
      <w:r>
        <w:br/>
        <w:t>Mit dir, Liebster, einsam leben,</w:t>
      </w:r>
      <w:r>
        <w:br/>
        <w:t>Ist auf Erden Seligkeit,</w:t>
      </w:r>
      <w:r>
        <w:br/>
        <w:t>Bis du uns wirst ganz erheben</w:t>
      </w:r>
      <w:r>
        <w:br/>
        <w:t>In die Ruh der Ewigkeit.</w:t>
      </w:r>
    </w:p>
    <w:p w14:paraId="284E9A95" w14:textId="77777777" w:rsidR="001925F1" w:rsidRDefault="001925F1" w:rsidP="001925F1">
      <w:pPr>
        <w:pStyle w:val="berschrift1"/>
      </w:pPr>
      <w:r>
        <w:rPr>
          <w:rStyle w:val="screen-reader-text"/>
        </w:rPr>
        <w:t>Verborgne Gottesliebe du</w:t>
      </w:r>
      <w:r>
        <w:t xml:space="preserve"> </w:t>
      </w:r>
    </w:p>
    <w:p w14:paraId="6A8D1866" w14:textId="77777777" w:rsidR="001925F1" w:rsidRDefault="001925F1" w:rsidP="001925F1">
      <w:pPr>
        <w:pStyle w:val="StandardWeb"/>
      </w:pPr>
      <w:r>
        <w:t>1.) Verborgne Gottesliebe du,</w:t>
      </w:r>
      <w:r>
        <w:br/>
        <w:t>O Friedensreich, so schöne.</w:t>
      </w:r>
      <w:r>
        <w:br/>
        <w:t>Ich seh von ferne deine Ruh‘</w:t>
      </w:r>
      <w:r>
        <w:br/>
        <w:t>Und innig dahin sehne.</w:t>
      </w:r>
      <w:r>
        <w:br/>
        <w:t>Ich bin nicht stille, wie ich soll,</w:t>
      </w:r>
      <w:r>
        <w:br/>
        <w:t>Ich fühl, es ist dem Geist nicht wohl,</w:t>
      </w:r>
      <w:r>
        <w:br/>
        <w:t>Weil er in dir nicht stehet.</w:t>
      </w:r>
    </w:p>
    <w:p w14:paraId="41EDEBD4" w14:textId="77777777" w:rsidR="001925F1" w:rsidRDefault="001925F1" w:rsidP="001925F1">
      <w:pPr>
        <w:pStyle w:val="StandardWeb"/>
      </w:pPr>
      <w:r>
        <w:t>2.) Es lockt mich zwar dein sanfter Zug</w:t>
      </w:r>
      <w:r>
        <w:br/>
        <w:t>Verborgentlich zur Stille,</w:t>
      </w:r>
      <w:r>
        <w:br/>
        <w:t>Doch kann ich ihm noch nicht genug</w:t>
      </w:r>
      <w:r>
        <w:br/>
        <w:t>Mich lassen, wie mein Wille.</w:t>
      </w:r>
      <w:r>
        <w:br/>
        <w:t>Ich werd durch mancherlei gestört</w:t>
      </w:r>
      <w:r>
        <w:br/>
        <w:t>Und unvermerkt davon gekehrt.</w:t>
      </w:r>
      <w:r>
        <w:br/>
        <w:t>So bleibet meine Plage.</w:t>
      </w:r>
    </w:p>
    <w:p w14:paraId="5F7CF7A2" w14:textId="77777777" w:rsidR="001925F1" w:rsidRDefault="001925F1" w:rsidP="001925F1">
      <w:pPr>
        <w:pStyle w:val="StandardWeb"/>
      </w:pPr>
      <w:r>
        <w:t>3.) Dass du in mir dich meldest an,</w:t>
      </w:r>
      <w:r>
        <w:br/>
        <w:t>Ich zwar als Gnad‘ bekenne,</w:t>
      </w:r>
      <w:r>
        <w:br/>
        <w:t>Doch weil ich dir nicht folgen kann,</w:t>
      </w:r>
      <w:r>
        <w:br/>
        <w:t>Ich’s billig Plage nenne.</w:t>
      </w:r>
      <w:r>
        <w:br/>
        <w:t>Ich hab von ferne was erblickt.</w:t>
      </w:r>
      <w:r>
        <w:br/>
        <w:t>O Liebe, könnt ich unverrückt</w:t>
      </w:r>
      <w:r>
        <w:br/>
        <w:t>Nur deiner Spur nachgehen!</w:t>
      </w:r>
    </w:p>
    <w:p w14:paraId="5834F6F7" w14:textId="77777777" w:rsidR="001925F1" w:rsidRDefault="001925F1" w:rsidP="001925F1">
      <w:pPr>
        <w:pStyle w:val="StandardWeb"/>
      </w:pPr>
      <w:r>
        <w:t>4.) Mein eignes Wirken nutzet nicht,</w:t>
      </w:r>
      <w:r>
        <w:br/>
        <w:t>Die Liebe davor fliehet.</w:t>
      </w:r>
      <w:r>
        <w:br/>
        <w:t>Ein allzu frei und stark Gesicht</w:t>
      </w:r>
      <w:r>
        <w:br/>
        <w:t>Macht, dass sie sich entziehet.</w:t>
      </w:r>
      <w:r>
        <w:br/>
        <w:t>O Liebe, setze mich in Ruh,</w:t>
      </w:r>
      <w:r>
        <w:br/>
        <w:t>Schließ selber meine Augen zu,</w:t>
      </w:r>
      <w:r>
        <w:br/>
        <w:t>Dass ich dich in mir sehe!</w:t>
      </w:r>
    </w:p>
    <w:p w14:paraId="02F337E7" w14:textId="77777777" w:rsidR="001925F1" w:rsidRDefault="001925F1" w:rsidP="001925F1">
      <w:pPr>
        <w:pStyle w:val="StandardWeb"/>
      </w:pPr>
      <w:r>
        <w:t>5.) Was ist es mehr, was hindert mich,</w:t>
      </w:r>
      <w:r>
        <w:br/>
        <w:t>Dass ich nicht ein kann gehen</w:t>
      </w:r>
      <w:r>
        <w:br/>
        <w:t>In deine Ruhe wesentlich</w:t>
      </w:r>
      <w:r>
        <w:br/>
        <w:t>Und darin feste stehen?</w:t>
      </w:r>
      <w:r>
        <w:br/>
        <w:t>Es ist dir ja, o Liebe, kund,</w:t>
      </w:r>
      <w:r>
        <w:br/>
        <w:t>Ergründe du den tiefsten Grund</w:t>
      </w:r>
      <w:r>
        <w:br/>
        <w:t>Und zeig die Hindernisse!</w:t>
      </w:r>
    </w:p>
    <w:p w14:paraId="47B4480C" w14:textId="77777777" w:rsidR="001925F1" w:rsidRDefault="001925F1" w:rsidP="001925F1">
      <w:pPr>
        <w:pStyle w:val="StandardWeb"/>
      </w:pPr>
      <w:r>
        <w:t>6.) Ist etwas, das ich neben dir</w:t>
      </w:r>
      <w:r>
        <w:br/>
        <w:t>In aller Welt sollt lieben,</w:t>
      </w:r>
      <w:r>
        <w:br/>
        <w:t>Ach, nimm es hin, bis nichts in mir</w:t>
      </w:r>
      <w:r>
        <w:br/>
        <w:t>Als du seist überblieben!</w:t>
      </w:r>
      <w:r>
        <w:br/>
        <w:t>Ich weiß, ich muss von allem los,</w:t>
      </w:r>
      <w:r>
        <w:br/>
        <w:t>Eh‘ ich in deinem Friedensschoß</w:t>
      </w:r>
      <w:r>
        <w:br/>
        <w:t>Kann bleiben ohne Wanken.</w:t>
      </w:r>
    </w:p>
    <w:p w14:paraId="6A3CD7DD" w14:textId="77777777" w:rsidR="001925F1" w:rsidRDefault="001925F1" w:rsidP="001925F1">
      <w:pPr>
        <w:pStyle w:val="StandardWeb"/>
      </w:pPr>
      <w:r>
        <w:t>7.) Entdeck, mein Gott, die Eigenheit,</w:t>
      </w:r>
      <w:r>
        <w:br/>
        <w:t>Die dir stets widerstrebet,</w:t>
      </w:r>
      <w:r>
        <w:br/>
        <w:t>Und was noch von Unlauterkeit</w:t>
      </w:r>
      <w:r>
        <w:br/>
        <w:t>In meiner Seele lebet!</w:t>
      </w:r>
      <w:r>
        <w:br/>
        <w:t>Soll ich erreichen deine Ruh,</w:t>
      </w:r>
      <w:r>
        <w:br/>
        <w:t>So muss mein Aug‘ gerade zu</w:t>
      </w:r>
      <w:r>
        <w:br/>
        <w:t>Dich meinen und ansehen.</w:t>
      </w:r>
    </w:p>
    <w:p w14:paraId="3B323285" w14:textId="77777777" w:rsidR="001925F1" w:rsidRDefault="001925F1" w:rsidP="001925F1">
      <w:pPr>
        <w:pStyle w:val="StandardWeb"/>
      </w:pPr>
      <w:r>
        <w:t>8.) O Liebe, mach mein Herze frei</w:t>
      </w:r>
      <w:r>
        <w:br/>
        <w:t>Von Überlegen, Sorgen,</w:t>
      </w:r>
      <w:r>
        <w:br/>
        <w:t>Den eignen Willen brich entzwei</w:t>
      </w:r>
      <w:r>
        <w:br/>
        <w:t>Wie sehr er steckt verborgen!</w:t>
      </w:r>
      <w:r>
        <w:br/>
        <w:t>Ein recht gebeugt, einfältig Kind</w:t>
      </w:r>
      <w:r>
        <w:br/>
        <w:t>Am ersten dich, o Liebe, find’t.</w:t>
      </w:r>
      <w:r>
        <w:br/>
        <w:t>Da ist mein Herz und Wille.</w:t>
      </w:r>
    </w:p>
    <w:p w14:paraId="0FC8EE1D" w14:textId="77777777" w:rsidR="001925F1" w:rsidRDefault="001925F1" w:rsidP="001925F1">
      <w:pPr>
        <w:pStyle w:val="StandardWeb"/>
      </w:pPr>
      <w:r>
        <w:t>9.) Ach nein, ich halte nichts zurück,</w:t>
      </w:r>
      <w:r>
        <w:br/>
        <w:t>Dir bin ich ganz verschrieben,</w:t>
      </w:r>
      <w:r>
        <w:br/>
        <w:t>Ich weiß, es ist das höchste Glück,</w:t>
      </w:r>
      <w:r>
        <w:br/>
        <w:t>Dich lauterlich zu lieben.</w:t>
      </w:r>
      <w:r>
        <w:br/>
        <w:t>Hilf, dass ich nimmer weiche nur</w:t>
      </w:r>
      <w:r>
        <w:br/>
        <w:t>Von deiner reinen Liebesspur,</w:t>
      </w:r>
      <w:r>
        <w:br/>
        <w:t>Bis ich den Schatz erreiche!</w:t>
      </w:r>
    </w:p>
    <w:p w14:paraId="2A638130" w14:textId="77777777" w:rsidR="001925F1" w:rsidRDefault="001925F1" w:rsidP="001925F1">
      <w:pPr>
        <w:pStyle w:val="StandardWeb"/>
      </w:pPr>
      <w:r>
        <w:t>10.) Indessen zieh zu aller Stund,</w:t>
      </w:r>
      <w:r>
        <w:br/>
        <w:t>Lass mich zu dir mich kehren,</w:t>
      </w:r>
      <w:r>
        <w:br/>
        <w:t>Herr, rede du im Seelengrund,</w:t>
      </w:r>
      <w:r>
        <w:br/>
        <w:t>Da lass mich stets dich hören.</w:t>
      </w:r>
      <w:r>
        <w:br/>
        <w:t>Ach, setze mit Maria mich</w:t>
      </w:r>
      <w:r>
        <w:br/>
        <w:t>Zu deinen Füßen inniglich!</w:t>
      </w:r>
      <w:r>
        <w:br/>
        <w:t>Dies Eins will ich erwählen.</w:t>
      </w:r>
    </w:p>
    <w:p w14:paraId="0DD45272" w14:textId="77777777" w:rsidR="008B686A" w:rsidRDefault="008B686A" w:rsidP="008B686A">
      <w:pPr>
        <w:pStyle w:val="berschrift1"/>
      </w:pPr>
      <w:r>
        <w:rPr>
          <w:rStyle w:val="screen-reader-text"/>
        </w:rPr>
        <w:t>Wann grünt Dein ganzer Erdenkreis</w:t>
      </w:r>
      <w:r>
        <w:t xml:space="preserve"> </w:t>
      </w:r>
    </w:p>
    <w:p w14:paraId="256B9F54" w14:textId="77777777" w:rsidR="008B686A" w:rsidRDefault="008B686A" w:rsidP="008B686A">
      <w:pPr>
        <w:pStyle w:val="StandardWeb"/>
      </w:pPr>
      <w:r>
        <w:t>Wann grünt Dein ganzer Erdenkreis</w:t>
      </w:r>
      <w:r>
        <w:br/>
        <w:t>Wann geben Dir die Völker Preis</w:t>
      </w:r>
      <w:r>
        <w:br/>
        <w:t>Und werden unterthänig!</w:t>
      </w:r>
      <w:r>
        <w:br/>
        <w:t>O werde groß in Allen Du,</w:t>
      </w:r>
      <w:r>
        <w:br/>
        <w:t>Daß die Du schufst, Dir fallen zu</w:t>
      </w:r>
      <w:r>
        <w:br/>
        <w:t>Und schrei’n: Der Herr ist König!</w:t>
      </w:r>
      <w:r>
        <w:br/>
        <w:t>Gieße Süße Geisteskräfte,</w:t>
      </w:r>
      <w:r>
        <w:br/>
        <w:t>Lebenssäfte In die Schwachen</w:t>
      </w:r>
      <w:r>
        <w:br/>
        <w:t xml:space="preserve">Alles, alles neu zu machen. </w:t>
      </w:r>
    </w:p>
    <w:p w14:paraId="6D91B5AD" w14:textId="77777777" w:rsidR="001925F1" w:rsidRDefault="001925F1" w:rsidP="001925F1">
      <w:pPr>
        <w:pStyle w:val="berschrift1"/>
      </w:pPr>
      <w:r>
        <w:rPr>
          <w:rStyle w:val="screen-reader-text"/>
        </w:rPr>
        <w:t>Wann sich die Sonn‘ erhebet</w:t>
      </w:r>
      <w:r>
        <w:t xml:space="preserve"> </w:t>
      </w:r>
    </w:p>
    <w:p w14:paraId="09F396FA" w14:textId="77777777" w:rsidR="001925F1" w:rsidRDefault="001925F1" w:rsidP="001925F1">
      <w:pPr>
        <w:pStyle w:val="StandardWeb"/>
      </w:pPr>
      <w:r>
        <w:t>1. Wann sich die Sonn‘ erhebet,</w:t>
      </w:r>
      <w:r>
        <w:br/>
        <w:t>Die dieses Rund belebet,</w:t>
      </w:r>
      <w:r>
        <w:br/>
        <w:t>Bald grüß‘ ich dich, mein Licht;</w:t>
      </w:r>
      <w:r>
        <w:br/>
        <w:t>Wann sie sich wieder neiget,</w:t>
      </w:r>
      <w:r>
        <w:br/>
        <w:t>Mein Geist vor dir sich beuget</w:t>
      </w:r>
      <w:r>
        <w:br/>
        <w:t>Mit innigster Anbetungspflicht.</w:t>
      </w:r>
    </w:p>
    <w:p w14:paraId="60F3A24D" w14:textId="77777777" w:rsidR="001925F1" w:rsidRDefault="001925F1" w:rsidP="001925F1">
      <w:pPr>
        <w:pStyle w:val="StandardWeb"/>
      </w:pPr>
      <w:r>
        <w:t>2. Die Sonne, Mond und Sterne,</w:t>
      </w:r>
      <w:r>
        <w:br/>
        <w:t>Was in der Näh und Ferne</w:t>
      </w:r>
      <w:r>
        <w:br/>
        <w:t>Hier Schönes wird gesehn,</w:t>
      </w:r>
      <w:r>
        <w:br/>
        <w:t>Was sich auf Erden reget,</w:t>
      </w:r>
      <w:r>
        <w:br/>
        <w:t>Was Luft und Wasser heget,</w:t>
      </w:r>
      <w:r>
        <w:br/>
        <w:t>Soll mit mir deine Macht erhöhn.</w:t>
      </w:r>
    </w:p>
    <w:p w14:paraId="7DA647A0" w14:textId="77777777" w:rsidR="001925F1" w:rsidRDefault="001925F1" w:rsidP="001925F1">
      <w:pPr>
        <w:pStyle w:val="StandardWeb"/>
      </w:pPr>
      <w:r>
        <w:t>3. Mit den viel tausend Chören</w:t>
      </w:r>
      <w:r>
        <w:br/>
        <w:t>Der Sel’gen, die dich ehren</w:t>
      </w:r>
      <w:r>
        <w:br/>
        <w:t>Vor deinem Throne da,</w:t>
      </w:r>
      <w:r>
        <w:br/>
        <w:t>Mit aller Engel Scharen</w:t>
      </w:r>
      <w:r>
        <w:br/>
        <w:t>Will ich mein Liedlein paaren</w:t>
      </w:r>
      <w:r>
        <w:br/>
        <w:t>Und singen mit: Halleluja!</w:t>
      </w:r>
    </w:p>
    <w:p w14:paraId="6F16B54A" w14:textId="77777777" w:rsidR="001925F1" w:rsidRDefault="001925F1" w:rsidP="001925F1">
      <w:pPr>
        <w:pStyle w:val="StandardWeb"/>
      </w:pPr>
      <w:r>
        <w:t>4. Vor dich mit Ehrfurcht treten,</w:t>
      </w:r>
      <w:r>
        <w:br/>
        <w:t>Dich loben, dich anbeten,</w:t>
      </w:r>
      <w:r>
        <w:br/>
        <w:t>O, davon lebet man.</w:t>
      </w:r>
      <w:r>
        <w:br/>
        <w:t>Wohl dem, den du erlesen,</w:t>
      </w:r>
      <w:r>
        <w:br/>
        <w:t>Du seligmachend Wesen,</w:t>
      </w:r>
      <w:r>
        <w:br/>
        <w:t>Dass er zu dir so nahen kann!</w:t>
      </w:r>
    </w:p>
    <w:p w14:paraId="5535D4F0" w14:textId="77777777" w:rsidR="001925F1" w:rsidRDefault="001925F1" w:rsidP="001925F1">
      <w:pPr>
        <w:pStyle w:val="StandardWeb"/>
      </w:pPr>
      <w:r>
        <w:t>5. Die Zeit ist wie verschenket,</w:t>
      </w:r>
      <w:r>
        <w:br/>
        <w:t>Drin man nicht dein gedenket,</w:t>
      </w:r>
      <w:r>
        <w:br/>
        <w:t>Da hat man’s nirgend gut;</w:t>
      </w:r>
      <w:r>
        <w:br/>
        <w:t>Weil du uns Herz und Leben</w:t>
      </w:r>
      <w:r>
        <w:br/>
        <w:t>Allein für dich gegeben,</w:t>
      </w:r>
      <w:r>
        <w:br/>
        <w:t>Das Herz allein in dir auch ruht.</w:t>
      </w:r>
    </w:p>
    <w:p w14:paraId="0D36DB2D" w14:textId="77777777" w:rsidR="001925F1" w:rsidRDefault="001925F1" w:rsidP="001925F1">
      <w:pPr>
        <w:pStyle w:val="StandardWeb"/>
      </w:pPr>
      <w:r>
        <w:t>6. Nun sich die Nacht geendet,</w:t>
      </w:r>
      <w:r>
        <w:br/>
        <w:t>Mein Herz zu dir sich wendet</w:t>
      </w:r>
      <w:r>
        <w:br/>
        <w:t>Und danket inniglich.</w:t>
      </w:r>
      <w:r>
        <w:br/>
        <w:t>Dein holdes Angesichte</w:t>
      </w:r>
      <w:r>
        <w:br/>
        <w:t>Zum Segen auf mich richte,</w:t>
      </w:r>
      <w:r>
        <w:br/>
        <w:t>Erleuchte und entzünde mich!</w:t>
      </w:r>
    </w:p>
    <w:p w14:paraId="0C82F49D" w14:textId="77777777" w:rsidR="001925F1" w:rsidRDefault="001925F1" w:rsidP="001925F1">
      <w:pPr>
        <w:pStyle w:val="StandardWeb"/>
      </w:pPr>
      <w:r>
        <w:t>7. Ich schließe mich aufs neue</w:t>
      </w:r>
      <w:r>
        <w:br/>
        <w:t>In deine Vatertreue</w:t>
      </w:r>
      <w:r>
        <w:br/>
        <w:t>Und Schutz und Herze ein.</w:t>
      </w:r>
      <w:r>
        <w:br/>
        <w:t>Die fleischlichen Geschäfte</w:t>
      </w:r>
      <w:r>
        <w:br/>
        <w:t>Und alle finstern Kräfte</w:t>
      </w:r>
      <w:r>
        <w:br/>
        <w:t>Vertreibe durch dein Nahesein!</w:t>
      </w:r>
    </w:p>
    <w:p w14:paraId="16EEE568" w14:textId="77777777" w:rsidR="001925F1" w:rsidRDefault="001925F1" w:rsidP="001925F1">
      <w:pPr>
        <w:pStyle w:val="StandardWeb"/>
      </w:pPr>
      <w:r>
        <w:t>8. Dass du mich stets umgiebest,</w:t>
      </w:r>
      <w:r>
        <w:br/>
        <w:t>Dass du mich herzlich liebest</w:t>
      </w:r>
      <w:r>
        <w:br/>
        <w:t>Und rufst zu dir hinein,</w:t>
      </w:r>
      <w:r>
        <w:br/>
        <w:t>Dass du vergnügst alleine,</w:t>
      </w:r>
      <w:r>
        <w:br/>
        <w:t>So wesentlich, so reine,</w:t>
      </w:r>
      <w:r>
        <w:br/>
        <w:t>Lass früh und spät mir wichtig sein!</w:t>
      </w:r>
    </w:p>
    <w:p w14:paraId="65E38D5D" w14:textId="77777777" w:rsidR="001925F1" w:rsidRDefault="001925F1" w:rsidP="001925F1">
      <w:pPr>
        <w:pStyle w:val="StandardWeb"/>
      </w:pPr>
      <w:r>
        <w:t>9. Ein Tag, der sagt dem andern,</w:t>
      </w:r>
      <w:r>
        <w:br/>
        <w:t>Mein Leben sei ein Wandern</w:t>
      </w:r>
      <w:r>
        <w:br/>
        <w:t>Zur großen Ewigkeit;</w:t>
      </w:r>
      <w:r>
        <w:br/>
        <w:t>O Ewigkeit, so schöne,</w:t>
      </w:r>
      <w:r>
        <w:br/>
        <w:t>Mein Herz an dich gewöhne,</w:t>
      </w:r>
      <w:r>
        <w:br/>
        <w:t>Mein Heim ist nicht in dieser Zeit!</w:t>
      </w:r>
    </w:p>
    <w:p w14:paraId="25219B27" w14:textId="0D33A75F" w:rsidR="00C37CBC" w:rsidRDefault="00C37CBC" w:rsidP="001925F1">
      <w:pPr>
        <w:pStyle w:val="berschrift1"/>
      </w:pPr>
      <w:r>
        <w:rPr>
          <w:rStyle w:val="screen-reader-text"/>
        </w:rPr>
        <w:t>Wie bist du mir so innig gut</w:t>
      </w:r>
      <w:r>
        <w:t xml:space="preserve"> </w:t>
      </w:r>
    </w:p>
    <w:p w14:paraId="4EFDF7DD" w14:textId="77777777" w:rsidR="00C37CBC" w:rsidRDefault="00C37CBC" w:rsidP="001925F1">
      <w:pPr>
        <w:pStyle w:val="StandardWeb"/>
      </w:pPr>
      <w:r>
        <w:t>1. Wie bist du mir so innig gut!</w:t>
      </w:r>
      <w:r>
        <w:br/>
        <w:t>Mein Hohepriester du!</w:t>
      </w:r>
      <w:r>
        <w:br/>
        <w:t>Wir theur und kräftig ist dein Blut!</w:t>
      </w:r>
      <w:r>
        <w:br/>
        <w:t>Es setzt mich stets zur Ruh.</w:t>
      </w:r>
    </w:p>
    <w:p w14:paraId="001AB108" w14:textId="77777777" w:rsidR="00C37CBC" w:rsidRDefault="00C37CBC" w:rsidP="001925F1">
      <w:pPr>
        <w:pStyle w:val="StandardWeb"/>
      </w:pPr>
      <w:r>
        <w:t>2.) Wenn mein Gewissen zagen will</w:t>
      </w:r>
      <w:r>
        <w:br/>
        <w:t>Vor meiner Sünden Schuld,</w:t>
      </w:r>
      <w:r>
        <w:br/>
        <w:t>So macht dein Blut mich wieder still,</w:t>
      </w:r>
      <w:r>
        <w:br/>
        <w:t>Setzt mich bei Gott in Huld.</w:t>
      </w:r>
    </w:p>
    <w:p w14:paraId="1B0627EC" w14:textId="77777777" w:rsidR="00C37CBC" w:rsidRDefault="00C37CBC" w:rsidP="001925F1">
      <w:pPr>
        <w:pStyle w:val="StandardWeb"/>
      </w:pPr>
      <w:r>
        <w:t>3.) Es giebet dem bedrückten Sinn</w:t>
      </w:r>
      <w:r>
        <w:br/>
        <w:t>Freimüthigkeit zu dir;</w:t>
      </w:r>
      <w:r>
        <w:br/>
        <w:t>Daß ich in dir zufrieden bin,</w:t>
      </w:r>
      <w:r>
        <w:br/>
        <w:t>Wie arm ich bin in mir.</w:t>
      </w:r>
    </w:p>
    <w:p w14:paraId="56363C10" w14:textId="77777777" w:rsidR="00C37CBC" w:rsidRDefault="00C37CBC" w:rsidP="001925F1">
      <w:pPr>
        <w:pStyle w:val="StandardWeb"/>
      </w:pPr>
      <w:r>
        <w:t>4.) Hab ich gestrauchelt hie und da</w:t>
      </w:r>
      <w:r>
        <w:br/>
        <w:t>Und will verzagen fast,</w:t>
      </w:r>
      <w:r>
        <w:br/>
        <w:t>So spür ich dein Versöhnblut nah,</w:t>
      </w:r>
      <w:r>
        <w:br/>
        <w:t>Das nimmt mir meine Last.</w:t>
      </w:r>
    </w:p>
    <w:p w14:paraId="79AB03EE" w14:textId="77777777" w:rsidR="00C37CBC" w:rsidRDefault="00C37CBC" w:rsidP="001925F1">
      <w:pPr>
        <w:pStyle w:val="StandardWeb"/>
      </w:pPr>
      <w:r>
        <w:t>5.) Es sänftigt meinen tiefen Schmerz,</w:t>
      </w:r>
      <w:r>
        <w:br/>
        <w:t>Durch seine Balsamskraft:</w:t>
      </w:r>
      <w:r>
        <w:br/>
        <w:t>Es stillet mein gestörtes Herz,</w:t>
      </w:r>
      <w:r>
        <w:br/>
        <w:t>Und neuen Glauben fasst.</w:t>
      </w:r>
    </w:p>
    <w:p w14:paraId="30C2C4A9" w14:textId="77777777" w:rsidR="00C37CBC" w:rsidRDefault="00C37CBC" w:rsidP="001925F1">
      <w:pPr>
        <w:pStyle w:val="StandardWeb"/>
      </w:pPr>
      <w:r>
        <w:t>6.) Da kriechet dann mein blöder Sinn</w:t>
      </w:r>
      <w:r>
        <w:br/>
        <w:t>In deine Wunden ein;</w:t>
      </w:r>
      <w:r>
        <w:br/>
        <w:t>Da ich dann ganz vertraulich bin:</w:t>
      </w:r>
      <w:r>
        <w:br/>
        <w:t>Mein Gott! wie kann es seyn?</w:t>
      </w:r>
    </w:p>
    <w:p w14:paraId="3AFF6355" w14:textId="77777777" w:rsidR="00C37CBC" w:rsidRDefault="00C37CBC" w:rsidP="001925F1">
      <w:pPr>
        <w:pStyle w:val="StandardWeb"/>
      </w:pPr>
      <w:r>
        <w:t>7.) Ich hab vergessen meine Sünd,</w:t>
      </w:r>
      <w:r>
        <w:br/>
        <w:t>Als wär sie nie geschehn;</w:t>
      </w:r>
      <w:r>
        <w:br/>
        <w:t>Du sprichst: Lieg still in mir, mein Kind!</w:t>
      </w:r>
      <w:r>
        <w:br/>
        <w:t>Du mußt auf dich nicht sehn.</w:t>
      </w:r>
    </w:p>
    <w:p w14:paraId="729288D8" w14:textId="77777777" w:rsidR="00C37CBC" w:rsidRDefault="00C37CBC" w:rsidP="001925F1">
      <w:pPr>
        <w:pStyle w:val="StandardWeb"/>
      </w:pPr>
      <w:r>
        <w:t>8.) Wie kann es sein? Ich sag es noch,</w:t>
      </w:r>
      <w:r>
        <w:br/>
        <w:t>Herr! ist es auch Betrug?</w:t>
      </w:r>
      <w:r>
        <w:br/>
        <w:t>Ich großer Sünder hab ja doch</w:t>
      </w:r>
      <w:r>
        <w:br/>
        <w:t>Verdienet deinen Fluch.</w:t>
      </w:r>
    </w:p>
    <w:p w14:paraId="7A98C5EB" w14:textId="77777777" w:rsidR="00C37CBC" w:rsidRDefault="00C37CBC" w:rsidP="001925F1">
      <w:pPr>
        <w:pStyle w:val="StandardWeb"/>
      </w:pPr>
      <w:r>
        <w:t>9.) Nein, Jesu, du betriegest nicht,</w:t>
      </w:r>
      <w:r>
        <w:br/>
        <w:t>Dein Geist mir Zeugnis gibt.</w:t>
      </w:r>
      <w:r>
        <w:br/>
        <w:t>Dein Blut und Gnad und Fried verspricht,</w:t>
      </w:r>
      <w:r>
        <w:br/>
        <w:t>Ich werd umsonst geliebt.</w:t>
      </w:r>
    </w:p>
    <w:p w14:paraId="51EDC786" w14:textId="77777777" w:rsidR="00C37CBC" w:rsidRDefault="00C37CBC" w:rsidP="001925F1">
      <w:pPr>
        <w:pStyle w:val="StandardWeb"/>
      </w:pPr>
      <w:r>
        <w:t>10.) Umsonst will ich auch lieben dich,</w:t>
      </w:r>
      <w:r>
        <w:br/>
        <w:t>Mein Gott, mein Trost, mein Theil:</w:t>
      </w:r>
      <w:r>
        <w:br/>
        <w:t>Ich will nicht denken mehr an mich;</w:t>
      </w:r>
      <w:r>
        <w:br/>
        <w:t>In dir ist all mein Heil.</w:t>
      </w:r>
    </w:p>
    <w:p w14:paraId="2A0C42F6" w14:textId="77777777" w:rsidR="00C37CBC" w:rsidRDefault="00C37CBC" w:rsidP="001925F1">
      <w:pPr>
        <w:pStyle w:val="StandardWeb"/>
      </w:pPr>
      <w:r>
        <w:t>11.) Weg Sünde! bleib mir unbewußt:</w:t>
      </w:r>
      <w:r>
        <w:br/>
        <w:t>Kommt dieses Blut ins Herz,</w:t>
      </w:r>
      <w:r>
        <w:br/>
        <w:t>So stirbet alle Sündenlust,</w:t>
      </w:r>
      <w:r>
        <w:br/>
        <w:t>Der Sinn geht himmelwärts.</w:t>
      </w:r>
    </w:p>
    <w:p w14:paraId="3371A4B2" w14:textId="77777777" w:rsidR="00C37CBC" w:rsidRDefault="00C37CBC" w:rsidP="001925F1">
      <w:pPr>
        <w:pStyle w:val="StandardWeb"/>
      </w:pPr>
      <w:r>
        <w:t>12.) O nein, ich will und kann nicht mehr,</w:t>
      </w:r>
      <w:r>
        <w:br/>
        <w:t>Mein Freund! betrüben dich:</w:t>
      </w:r>
      <w:r>
        <w:br/>
        <w:t>Dein Herz verbindt mich allzusehr;</w:t>
      </w:r>
      <w:r>
        <w:br/>
        <w:t>Ach bind mich ewiglich!</w:t>
      </w:r>
    </w:p>
    <w:p w14:paraId="29C80586" w14:textId="77777777" w:rsidR="00C37CBC" w:rsidRDefault="00C37CBC" w:rsidP="001925F1">
      <w:pPr>
        <w:pStyle w:val="StandardWeb"/>
      </w:pPr>
      <w:r>
        <w:t>13.) Zieh mich in dein versöhnend Herz,</w:t>
      </w:r>
      <w:r>
        <w:br/>
        <w:t>Mein Jesu, tief hinein.</w:t>
      </w:r>
      <w:r>
        <w:br/>
        <w:t>Lass es, in aller Noth und Schmerz,</w:t>
      </w:r>
      <w:r>
        <w:br/>
        <w:t>Mein Schloß und Zuflucht seyn.</w:t>
      </w:r>
    </w:p>
    <w:p w14:paraId="7988BCBE" w14:textId="77777777" w:rsidR="00C37CBC" w:rsidRDefault="00C37CBC" w:rsidP="001925F1">
      <w:pPr>
        <w:pStyle w:val="StandardWeb"/>
      </w:pPr>
      <w:r>
        <w:t>10.) Kommt groß und kleine Sünder! doch,</w:t>
      </w:r>
      <w:r>
        <w:br/>
        <w:t>Die ihr mühselig seid;</w:t>
      </w:r>
      <w:r>
        <w:br/>
        <w:t>Dies liebend Herz steht offen noch,</w:t>
      </w:r>
      <w:r>
        <w:br/>
        <w:t>Das euch von Sünd befreit.</w:t>
      </w:r>
    </w:p>
    <w:p w14:paraId="2907A785" w14:textId="77777777" w:rsidR="001925F1" w:rsidRDefault="001925F1" w:rsidP="001925F1">
      <w:pPr>
        <w:pStyle w:val="berschrift1"/>
      </w:pPr>
      <w:r>
        <w:rPr>
          <w:rStyle w:val="screen-reader-text"/>
        </w:rPr>
        <w:t>Wie gut ist’s</w:t>
      </w:r>
      <w:r>
        <w:t xml:space="preserve"> </w:t>
      </w:r>
    </w:p>
    <w:p w14:paraId="25B26DB0" w14:textId="77777777" w:rsidR="001925F1" w:rsidRDefault="001925F1" w:rsidP="001925F1">
      <w:pPr>
        <w:pStyle w:val="StandardWeb"/>
      </w:pPr>
      <w:r>
        <w:t>1. Wie gut ist’s, wenn man abgespänt</w:t>
      </w:r>
      <w:r>
        <w:br/>
        <w:t>Von allem sich an Gott gewöhnt,</w:t>
      </w:r>
      <w:r>
        <w:br/>
        <w:t>In ihm verborgen lebet!</w:t>
      </w:r>
      <w:r>
        <w:br/>
        <w:t>Wie gut ist’s, wenn man ist erlöst,</w:t>
      </w:r>
      <w:r>
        <w:br/>
        <w:t>Von Sünd‘ und Eigenheit entblößt</w:t>
      </w:r>
      <w:r>
        <w:br/>
        <w:t>An Gott im Grunde klebet!</w:t>
      </w:r>
    </w:p>
    <w:p w14:paraId="4926C0A5" w14:textId="77777777" w:rsidR="001925F1" w:rsidRDefault="001925F1" w:rsidP="001925F1">
      <w:pPr>
        <w:pStyle w:val="StandardWeb"/>
      </w:pPr>
      <w:r>
        <w:t>2. Wie gut ist’s, wenn man nichts lässt ein</w:t>
      </w:r>
      <w:r>
        <w:br/>
        <w:t>In seines Herzens Kämmerlein,</w:t>
      </w:r>
      <w:r>
        <w:br/>
        <w:t>Mit Gott lebt abgeschieden!</w:t>
      </w:r>
      <w:r>
        <w:br/>
        <w:t>Wie gut ist’s, wenn man in der Tat</w:t>
      </w:r>
      <w:r>
        <w:br/>
        <w:t>Gott selbst in sich gefunden hat</w:t>
      </w:r>
      <w:r>
        <w:br/>
        <w:t>Und ist mit ihm zufrieden!</w:t>
      </w:r>
    </w:p>
    <w:p w14:paraId="6EB94D42" w14:textId="77777777" w:rsidR="001925F1" w:rsidRDefault="001925F1" w:rsidP="001925F1">
      <w:pPr>
        <w:pStyle w:val="StandardWeb"/>
      </w:pPr>
      <w:r>
        <w:t>3. Wie gut ist’s, wenn nach Kinder Art</w:t>
      </w:r>
      <w:r>
        <w:br/>
        <w:t>Man lebt in ’s Vaters Gegenwart,</w:t>
      </w:r>
      <w:r>
        <w:br/>
        <w:t>Tracht’t ihm nur zu gefallen!</w:t>
      </w:r>
      <w:r>
        <w:br/>
        <w:t>Wie gut ist’s, wer in dieser Welt</w:t>
      </w:r>
      <w:r>
        <w:br/>
        <w:t>In sanft‘ und stillem Geist sich hält,</w:t>
      </w:r>
      <w:r>
        <w:br/>
        <w:t>Bleibt unverrückt in allen!</w:t>
      </w:r>
    </w:p>
    <w:p w14:paraId="55D5DC94" w14:textId="77777777" w:rsidR="001925F1" w:rsidRDefault="001925F1" w:rsidP="001925F1">
      <w:pPr>
        <w:pStyle w:val="StandardWeb"/>
      </w:pPr>
      <w:r>
        <w:t>4. Wie gut ist’s, wenn man schweigen kann</w:t>
      </w:r>
      <w:r>
        <w:br/>
        <w:t>Und so den Vater beten an</w:t>
      </w:r>
      <w:r>
        <w:br/>
        <w:t>Im Geist und in der Wahrheit!</w:t>
      </w:r>
      <w:r>
        <w:br/>
        <w:t>Wie gut ist’s, wenn das Auge ihn</w:t>
      </w:r>
      <w:r>
        <w:br/>
        <w:t>Beschauet wie ein Cherubin,</w:t>
      </w:r>
      <w:r>
        <w:br/>
        <w:t>Berührt von seiner Klarheit!</w:t>
      </w:r>
    </w:p>
    <w:p w14:paraId="087C007F" w14:textId="77777777" w:rsidR="001925F1" w:rsidRDefault="001925F1" w:rsidP="001925F1">
      <w:pPr>
        <w:pStyle w:val="StandardWeb"/>
      </w:pPr>
      <w:r>
        <w:t>5. Wie gut ist’s, wenn der Eigenwill‘</w:t>
      </w:r>
      <w:r>
        <w:br/>
        <w:t>Gebrochen und gelassen, still</w:t>
      </w:r>
      <w:r>
        <w:br/>
        <w:t>In Gottes Händen lieget!</w:t>
      </w:r>
      <w:r>
        <w:br/>
        <w:t>Wie gut ist’s, wenn der stolze Sinn</w:t>
      </w:r>
      <w:r>
        <w:br/>
        <w:t>Vor Gottes Gegenwart sinkt hin</w:t>
      </w:r>
      <w:r>
        <w:br/>
        <w:t>Und sich in Demut bieget!</w:t>
      </w:r>
    </w:p>
    <w:p w14:paraId="182BBCBD" w14:textId="77777777" w:rsidR="001925F1" w:rsidRDefault="001925F1" w:rsidP="001925F1">
      <w:pPr>
        <w:pStyle w:val="StandardWeb"/>
      </w:pPr>
      <w:r>
        <w:t>6. Wie gut ist’s, sich und Kreatur</w:t>
      </w:r>
      <w:r>
        <w:br/>
        <w:t>Verlieren und vergessen nur</w:t>
      </w:r>
      <w:r>
        <w:br/>
        <w:t>Und was sonst könnte stören!</w:t>
      </w:r>
      <w:r>
        <w:br/>
        <w:t>Wie gut ist’s, außer Ort und Zeit</w:t>
      </w:r>
      <w:r>
        <w:br/>
        <w:t>In stiller, süßer Ewigkeit</w:t>
      </w:r>
      <w:r>
        <w:br/>
        <w:t>In ’n Grund des Herzens kehren!</w:t>
      </w:r>
    </w:p>
    <w:p w14:paraId="60F465C4" w14:textId="77777777" w:rsidR="001925F1" w:rsidRDefault="001925F1" w:rsidP="001925F1">
      <w:pPr>
        <w:pStyle w:val="StandardWeb"/>
      </w:pPr>
      <w:r>
        <w:t>7. Wie gut ist’s, abgeschieden, frei</w:t>
      </w:r>
      <w:r>
        <w:br/>
        <w:t>In dieser Geisteswüstenei</w:t>
      </w:r>
      <w:r>
        <w:br/>
        <w:t>Auf Gottes Reden merken!</w:t>
      </w:r>
      <w:r>
        <w:br/>
        <w:t>Wie gut ist’s, aller Sorgen los</w:t>
      </w:r>
      <w:r>
        <w:br/>
        <w:t>Sanft wie ein Kind in seinem Schoß</w:t>
      </w:r>
      <w:r>
        <w:br/>
        <w:t>Ausruhn von eignen Werken!</w:t>
      </w:r>
    </w:p>
    <w:p w14:paraId="1AF0F882" w14:textId="77777777" w:rsidR="001925F1" w:rsidRDefault="001925F1" w:rsidP="001925F1">
      <w:pPr>
        <w:pStyle w:val="StandardWeb"/>
      </w:pPr>
      <w:r>
        <w:t>8. Wie gut ist’s, wenn der arme Geist,</w:t>
      </w:r>
      <w:r>
        <w:br/>
        <w:t>Der weit und breit herum gereist,</w:t>
      </w:r>
      <w:r>
        <w:br/>
        <w:t>Sein‘ rechte Heimat findet!</w:t>
      </w:r>
      <w:r>
        <w:br/>
        <w:t>Wie gut ist’s, wenn er inniglich</w:t>
      </w:r>
      <w:r>
        <w:br/>
        <w:t>In freier, reiner Liebe sich</w:t>
      </w:r>
      <w:r>
        <w:br/>
        <w:t>Mit Gottes Geist verbindet!</w:t>
      </w:r>
    </w:p>
    <w:p w14:paraId="297A40B6" w14:textId="77777777" w:rsidR="001925F1" w:rsidRDefault="001925F1" w:rsidP="001925F1">
      <w:pPr>
        <w:pStyle w:val="StandardWeb"/>
      </w:pPr>
      <w:r>
        <w:t>9. O liebe, süße Ewigkeit,</w:t>
      </w:r>
      <w:r>
        <w:br/>
        <w:t>Du Friedensreich, so weit und breit,</w:t>
      </w:r>
      <w:r>
        <w:br/>
        <w:t>Wohl dem, der dich gefunden!</w:t>
      </w:r>
      <w:r>
        <w:br/>
        <w:t>Mein Geist in deinem stillen Nun</w:t>
      </w:r>
      <w:r>
        <w:br/>
        <w:t>Soll stetig im Verborgnen ruhn,</w:t>
      </w:r>
      <w:r>
        <w:br/>
        <w:t>Bis meine Zeit verschwunden.</w:t>
      </w:r>
    </w:p>
    <w:p w14:paraId="2D51A288" w14:textId="77777777" w:rsidR="001925F1" w:rsidRDefault="001925F1" w:rsidP="001925F1">
      <w:pPr>
        <w:pStyle w:val="berschrift1"/>
      </w:pPr>
      <w:r>
        <w:rPr>
          <w:rStyle w:val="screen-reader-text"/>
        </w:rPr>
        <w:t>Will er nach meinem Zustand fragen</w:t>
      </w:r>
      <w:r>
        <w:t xml:space="preserve"> </w:t>
      </w:r>
    </w:p>
    <w:p w14:paraId="2FD4FEB1" w14:textId="77777777" w:rsidR="001925F1" w:rsidRDefault="001925F1" w:rsidP="001925F1">
      <w:pPr>
        <w:pStyle w:val="StandardWeb"/>
      </w:pPr>
      <w:r>
        <w:t>1.) Will er nach meinem Zustand fragen,</w:t>
      </w:r>
      <w:r>
        <w:br/>
        <w:t>Wie es mit mir beschaffen sei?</w:t>
      </w:r>
      <w:r>
        <w:br/>
        <w:t>Ich muss gar heimlich etwas tragen,</w:t>
      </w:r>
      <w:r>
        <w:br/>
        <w:t>Das ich scheu zu entdecken frei.</w:t>
      </w:r>
      <w:r>
        <w:br/>
        <w:t>Doch ich mich nicht enthalten kann,</w:t>
      </w:r>
      <w:r>
        <w:br/>
        <w:t>Etwas davon zu zeigen an.</w:t>
      </w:r>
    </w:p>
    <w:p w14:paraId="193BAA7D" w14:textId="77777777" w:rsidR="001925F1" w:rsidRDefault="001925F1" w:rsidP="001925F1">
      <w:pPr>
        <w:pStyle w:val="StandardWeb"/>
      </w:pPr>
      <w:r>
        <w:t>2.) Ich seh in mir gar tief verborgen</w:t>
      </w:r>
      <w:r>
        <w:br/>
        <w:t>Ein’n Abgrund von Melancholei,</w:t>
      </w:r>
      <w:r>
        <w:br/>
        <w:t>Der ist, wann ich erwach am Morgen,</w:t>
      </w:r>
      <w:r>
        <w:br/>
        <w:t>Als wenn er immer würde neu.</w:t>
      </w:r>
      <w:r>
        <w:br/>
        <w:t>Drin bringt ich jetzt die Tage zu</w:t>
      </w:r>
      <w:r>
        <w:br/>
        <w:t>Und finde nirgends Rast und Ruh.</w:t>
      </w:r>
    </w:p>
    <w:p w14:paraId="21083D40" w14:textId="77777777" w:rsidR="001925F1" w:rsidRDefault="001925F1" w:rsidP="001925F1">
      <w:pPr>
        <w:pStyle w:val="StandardWeb"/>
      </w:pPr>
      <w:r>
        <w:t>3.) Dies macht ein unaussprechlich Sehnen,</w:t>
      </w:r>
      <w:r>
        <w:br/>
        <w:t>Dass ich schier wünsche nichts zu sein,</w:t>
      </w:r>
      <w:r>
        <w:br/>
        <w:t>Als länger mich in Schwermut grämen</w:t>
      </w:r>
      <w:r>
        <w:br/>
        <w:t>Und heimlich leiden solche Pein.</w:t>
      </w:r>
      <w:r>
        <w:br/>
        <w:t>Doch endlich wird der kalte Tod</w:t>
      </w:r>
      <w:r>
        <w:br/>
        <w:t>Zerbrechen diese Zentnernot.</w:t>
      </w:r>
    </w:p>
    <w:p w14:paraId="542290CC" w14:textId="77777777" w:rsidR="001925F1" w:rsidRDefault="001925F1" w:rsidP="001925F1">
      <w:pPr>
        <w:pStyle w:val="StandardWeb"/>
      </w:pPr>
      <w:r>
        <w:rPr>
          <w:rStyle w:val="Fett"/>
        </w:rPr>
        <w:t>Antwort des Autors auf vorige Reime</w:t>
      </w:r>
    </w:p>
    <w:p w14:paraId="4D19C610" w14:textId="77777777" w:rsidR="001925F1" w:rsidRDefault="001925F1" w:rsidP="001925F1">
      <w:pPr>
        <w:pStyle w:val="StandardWeb"/>
      </w:pPr>
      <w:r>
        <w:t>1.) Du darfst dein Kreuz nicht heimlich tragen,</w:t>
      </w:r>
      <w:r>
        <w:br/>
        <w:t>Du musst dein Herz entdecken frei</w:t>
      </w:r>
      <w:r>
        <w:br/>
        <w:t>Und Gott und treuen Freunden sagen,</w:t>
      </w:r>
      <w:r>
        <w:br/>
        <w:t>Wie es mit dir beschaffen sei!</w:t>
      </w:r>
      <w:r>
        <w:br/>
        <w:t>Ein schwerer Mut wird öfters leicht,</w:t>
      </w:r>
      <w:r>
        <w:br/>
        <w:t>Wenn man die Schwermut andern zeigt.</w:t>
      </w:r>
    </w:p>
    <w:p w14:paraId="70D0397D" w14:textId="77777777" w:rsidR="001925F1" w:rsidRDefault="001925F1" w:rsidP="001925F1">
      <w:pPr>
        <w:pStyle w:val="StandardWeb"/>
      </w:pPr>
      <w:r>
        <w:t>2.) Melancholie, so heißt der Jammer,</w:t>
      </w:r>
      <w:r>
        <w:br/>
        <w:t>Wovon du mir ein Vers’chen schreibst,</w:t>
      </w:r>
      <w:r>
        <w:br/>
        <w:t>Melancholie, die dunkle Kammer,</w:t>
      </w:r>
      <w:r>
        <w:br/>
        <w:t>Worin du traurig hangen bleibst.</w:t>
      </w:r>
      <w:r>
        <w:br/>
        <w:t>Vielleicht lockt aus dem Trauerhaus</w:t>
      </w:r>
      <w:r>
        <w:br/>
        <w:t>Dich meine Poesie heraus.</w:t>
      </w:r>
    </w:p>
    <w:p w14:paraId="7F3A5CE7" w14:textId="77777777" w:rsidR="001925F1" w:rsidRDefault="001925F1" w:rsidP="001925F1">
      <w:pPr>
        <w:pStyle w:val="StandardWeb"/>
      </w:pPr>
      <w:r>
        <w:t>3.) Man muss es immer recht entscheiden.</w:t>
      </w:r>
      <w:r>
        <w:br/>
        <w:t>Natur ist noch kein Christentum,</w:t>
      </w:r>
      <w:r>
        <w:br/>
        <w:t>Natur hat Freud, Natur hat Leiden,</w:t>
      </w:r>
      <w:r>
        <w:br/>
        <w:t>Dies macht vor Gott nicht bös noch fromm.</w:t>
      </w:r>
      <w:r>
        <w:br/>
        <w:t>Lass, wie es will, im Äußern gehn,</w:t>
      </w:r>
      <w:r>
        <w:br/>
        <w:t>Du musst dich nach dem Grund ansehn!</w:t>
      </w:r>
    </w:p>
    <w:p w14:paraId="7D0B0AB7" w14:textId="77777777" w:rsidR="001925F1" w:rsidRDefault="001925F1" w:rsidP="001925F1">
      <w:pPr>
        <w:pStyle w:val="StandardWeb"/>
      </w:pPr>
      <w:r>
        <w:t>4.) So bist du, wie du bist inwendig.</w:t>
      </w:r>
      <w:r>
        <w:br/>
        <w:t>Was liebst du, was begehrest du?</w:t>
      </w:r>
      <w:r>
        <w:br/>
        <w:t>Bei diesem Sinn bleib nur beständig,</w:t>
      </w:r>
      <w:r>
        <w:br/>
        <w:t>Bei diesem Grunde bleib in Ruh!</w:t>
      </w:r>
      <w:r>
        <w:br/>
        <w:t>Vernunft mag denken, was sie kann,</w:t>
      </w:r>
      <w:r>
        <w:br/>
        <w:t>Denk nur: Was geht Vernunft mich an?</w:t>
      </w:r>
    </w:p>
    <w:p w14:paraId="2BA717FA" w14:textId="77777777" w:rsidR="001925F1" w:rsidRDefault="001925F1" w:rsidP="001925F1">
      <w:pPr>
        <w:pStyle w:val="StandardWeb"/>
      </w:pPr>
      <w:r>
        <w:t>5.) Lass dich von Jesu blindlings führen,</w:t>
      </w:r>
      <w:r>
        <w:br/>
        <w:t>Verleugne dich und liebe nur,</w:t>
      </w:r>
      <w:r>
        <w:br/>
        <w:t>Hüt dich vor allem Spekulieren,</w:t>
      </w:r>
      <w:r>
        <w:br/>
        <w:t>Ein Kindersinn trifft leicht die Spur.</w:t>
      </w:r>
      <w:r>
        <w:br/>
        <w:t>Und wenn Vernunft dir Zweifel macht,</w:t>
      </w:r>
      <w:r>
        <w:br/>
        <w:t>So gib nicht auf ihr Zweifeln acht!</w:t>
      </w:r>
    </w:p>
    <w:p w14:paraId="444F9149" w14:textId="77777777" w:rsidR="001925F1" w:rsidRDefault="001925F1" w:rsidP="001925F1">
      <w:pPr>
        <w:pStyle w:val="StandardWeb"/>
      </w:pPr>
      <w:r>
        <w:t>6.) Sag, würd’st du weinen oder lachen,</w:t>
      </w:r>
      <w:r>
        <w:br/>
        <w:t>Wenn dich ein Blindgeborner gleich</w:t>
      </w:r>
      <w:r>
        <w:br/>
        <w:t>Wollt an der Sonne zweifeln machen?</w:t>
      </w:r>
      <w:r>
        <w:br/>
        <w:t>So ist Vernunft an Gottes Reich.</w:t>
      </w:r>
      <w:r>
        <w:br/>
        <w:t>Ei, saug die Brust und dich nur nähr</w:t>
      </w:r>
      <w:r>
        <w:br/>
        <w:t>Und forsch nicht, wie die Milch kommt her!</w:t>
      </w:r>
    </w:p>
    <w:p w14:paraId="3B857197" w14:textId="77777777" w:rsidR="001925F1" w:rsidRDefault="001925F1" w:rsidP="001925F1">
      <w:pPr>
        <w:pStyle w:val="StandardWeb"/>
      </w:pPr>
      <w:r>
        <w:t>7.) Du musst von Gott nichts Arges denken,</w:t>
      </w:r>
      <w:r>
        <w:br/>
        <w:t>Er ist ganz Liebe, Güt und Treu,</w:t>
      </w:r>
      <w:r>
        <w:br/>
        <w:t>Er hat nicht Lust, dass wir uns kränken</w:t>
      </w:r>
      <w:r>
        <w:br/>
        <w:t>Durch Schwermut und ihm bleiben scheu.</w:t>
      </w:r>
      <w:r>
        <w:br/>
        <w:t>Denk, Gott will in dein Herz hinein,</w:t>
      </w:r>
      <w:r>
        <w:br/>
        <w:t>Drum muss es weit und offen sein!</w:t>
      </w:r>
    </w:p>
    <w:p w14:paraId="0963800E" w14:textId="77777777" w:rsidR="001925F1" w:rsidRDefault="001925F1" w:rsidP="001925F1">
      <w:pPr>
        <w:pStyle w:val="StandardWeb"/>
      </w:pPr>
      <w:r>
        <w:t>8.) Gott ist ein wonnesames Wesen,</w:t>
      </w:r>
      <w:r>
        <w:br/>
        <w:t>Ganz freundlich, stille, sanft und froh.</w:t>
      </w:r>
      <w:r>
        <w:br/>
        <w:t>Soll deine Krankheit recht genesen,</w:t>
      </w:r>
      <w:r>
        <w:br/>
        <w:t>So muss dein Grund auch werde so.</w:t>
      </w:r>
      <w:r>
        <w:br/>
        <w:t>Ei, diene Gott mit Freuden doch,</w:t>
      </w:r>
      <w:r>
        <w:br/>
        <w:t>Zeig, dass sein Dienst ein sanftes Joch!</w:t>
      </w:r>
    </w:p>
    <w:p w14:paraId="49345687" w14:textId="77777777" w:rsidR="001925F1" w:rsidRDefault="001925F1" w:rsidP="001925F1">
      <w:pPr>
        <w:pStyle w:val="StandardWeb"/>
      </w:pPr>
      <w:r>
        <w:t>9.) Mit vielem Forschen durchzudringen,</w:t>
      </w:r>
      <w:r>
        <w:br/>
        <w:t>Bringt größern Schaden, als man glaubt,</w:t>
      </w:r>
      <w:r>
        <w:br/>
        <w:t>Gott lässt sich mit Gewalt nicht zwingen,</w:t>
      </w:r>
      <w:r>
        <w:br/>
        <w:t>Brich deinen Willen, nicht das Haupt.</w:t>
      </w:r>
      <w:r>
        <w:br/>
        <w:t>Erwart nur in gelassnem Grund</w:t>
      </w:r>
      <w:r>
        <w:br/>
        <w:t>Der ew’gen Weisheit Zeit und Stund!</w:t>
      </w:r>
    </w:p>
    <w:p w14:paraId="77E850C8" w14:textId="77777777" w:rsidR="001925F1" w:rsidRDefault="001925F1" w:rsidP="001925F1">
      <w:pPr>
        <w:pStyle w:val="StandardWeb"/>
      </w:pPr>
      <w:r>
        <w:t>10.) Viel besser ist ein Handgeschäfte,</w:t>
      </w:r>
      <w:r>
        <w:br/>
        <w:t>Als traurig sein beim Müßiggang.</w:t>
      </w:r>
      <w:r>
        <w:br/>
        <w:t>Erquicke dann und wann die Kräfte</w:t>
      </w:r>
      <w:r>
        <w:br/>
        <w:t>Durch einen guten Lobgesang,</w:t>
      </w:r>
      <w:r>
        <w:br/>
        <w:t>Vergiss dein Elend und dich freu</w:t>
      </w:r>
      <w:r>
        <w:br/>
        <w:t>In Gottes Herrlichkeit und Treu!</w:t>
      </w:r>
    </w:p>
    <w:p w14:paraId="266FFD65" w14:textId="77777777" w:rsidR="001925F1" w:rsidRDefault="001925F1" w:rsidP="001925F1">
      <w:pPr>
        <w:pStyle w:val="StandardWeb"/>
      </w:pPr>
      <w:r>
        <w:t>11.) Nimm auf dies Kreuz und alle Leiden</w:t>
      </w:r>
      <w:r>
        <w:br/>
        <w:t>Und trag es Jesu willig nach!</w:t>
      </w:r>
      <w:r>
        <w:br/>
        <w:t>Es folgen wesentliche Freuden</w:t>
      </w:r>
      <w:r>
        <w:br/>
        <w:t>Nach langem, bangem O und Ach.</w:t>
      </w:r>
      <w:r>
        <w:br/>
        <w:t>Der Glaube muss durch Proben gehn</w:t>
      </w:r>
      <w:r>
        <w:br/>
        <w:t>Und glauben lernen ohne Sehn.</w:t>
      </w:r>
    </w:p>
    <w:p w14:paraId="3158E588" w14:textId="77777777" w:rsidR="001925F1" w:rsidRDefault="001925F1" w:rsidP="001925F1">
      <w:pPr>
        <w:pStyle w:val="StandardWeb"/>
      </w:pPr>
      <w:r>
        <w:t>12.) Wohl dem, der ganz in Gott kann sterben</w:t>
      </w:r>
      <w:r>
        <w:br/>
        <w:t>Der Kreatur und Eigenheit!</w:t>
      </w:r>
      <w:r>
        <w:br/>
        <w:t>Der wird ein göttlichs Leben erben,</w:t>
      </w:r>
      <w:r>
        <w:br/>
        <w:t>Von Kummer, Angst und Weh befreit.</w:t>
      </w:r>
      <w:r>
        <w:br/>
        <w:t>Es kann fürwahr nur dieser Tod</w:t>
      </w:r>
      <w:r>
        <w:br/>
        <w:t>Zerbrechen deine Zentnernot.</w:t>
      </w:r>
    </w:p>
    <w:p w14:paraId="39DF6DF8" w14:textId="77777777" w:rsidR="001925F1" w:rsidRDefault="001925F1" w:rsidP="001925F1">
      <w:pPr>
        <w:pStyle w:val="berschrift1"/>
      </w:pPr>
      <w:r>
        <w:rPr>
          <w:rStyle w:val="screen-reader-text"/>
        </w:rPr>
        <w:t>Willkommen, verklärter Gottes Sohn</w:t>
      </w:r>
      <w:r>
        <w:t xml:space="preserve"> </w:t>
      </w:r>
    </w:p>
    <w:p w14:paraId="4B8A8C00" w14:textId="77777777" w:rsidR="001925F1" w:rsidRDefault="001925F1" w:rsidP="001925F1">
      <w:pPr>
        <w:pStyle w:val="StandardWeb"/>
      </w:pPr>
      <w:r>
        <w:t>1.) Willkommen, verklärter Gottes Sohn,</w:t>
      </w:r>
      <w:r>
        <w:br/>
        <w:t>Der im Triumph bist auferstanden!</w:t>
      </w:r>
      <w:r>
        <w:br/>
        <w:t>Im Himmel schallt der Freudenton:</w:t>
      </w:r>
      <w:r>
        <w:br/>
        <w:t>Es sind entzwei des Todes Banden!</w:t>
      </w:r>
      <w:r>
        <w:br/>
        <w:t>Ich jauchze mit, dein Sieg erfreuet mich:</w:t>
      </w:r>
      <w:r>
        <w:br/>
        <w:t>Mein Jesus lebt und herrschet ewiglich!</w:t>
      </w:r>
    </w:p>
    <w:p w14:paraId="1D29ABBA" w14:textId="77777777" w:rsidR="001925F1" w:rsidRDefault="001925F1" w:rsidP="001925F1">
      <w:pPr>
        <w:pStyle w:val="StandardWeb"/>
      </w:pPr>
      <w:r>
        <w:t>2.) Es betet dich der Himmel an,</w:t>
      </w:r>
      <w:r>
        <w:br/>
        <w:t>Der Engel Scharen fallen nieder.</w:t>
      </w:r>
      <w:r>
        <w:br/>
        <w:t>Die Jünger haben’s auch getan,</w:t>
      </w:r>
      <w:r>
        <w:br/>
        <w:t>Ich ehre dich durch meine Lieder.</w:t>
      </w:r>
      <w:r>
        <w:br/>
        <w:t>Du bist mein Gott, mein König nur allein,</w:t>
      </w:r>
      <w:r>
        <w:br/>
        <w:t>Ich geb mich dir, mein ganzes Herz ist dein.</w:t>
      </w:r>
    </w:p>
    <w:p w14:paraId="62ADBC3C" w14:textId="77777777" w:rsidR="001925F1" w:rsidRDefault="001925F1" w:rsidP="001925F1">
      <w:pPr>
        <w:pStyle w:val="StandardWeb"/>
      </w:pPr>
      <w:r>
        <w:t>3.) Nun steht der andre Adam da,</w:t>
      </w:r>
      <w:r>
        <w:br/>
        <w:t>In’s Paradies auf’s neu versetzet.</w:t>
      </w:r>
      <w:r>
        <w:br/>
        <w:t>Die offne Pfort‘ im Geist ist nah.</w:t>
      </w:r>
      <w:r>
        <w:br/>
        <w:t>Wer mit ihm stirbt, wird mit ergetzet.</w:t>
      </w:r>
      <w:r>
        <w:br/>
        <w:t>Das Haupt ist durch und zieht die Glieder nach,</w:t>
      </w:r>
      <w:r>
        <w:br/>
        <w:t>Durch Kreuz und Tod, zum sel’gen Ostertag.</w:t>
      </w:r>
    </w:p>
    <w:p w14:paraId="3E1B3671" w14:textId="77777777" w:rsidR="001925F1" w:rsidRDefault="001925F1" w:rsidP="001925F1">
      <w:pPr>
        <w:pStyle w:val="StandardWeb"/>
      </w:pPr>
      <w:r>
        <w:t>4.) Das göttlich‘ Leben, das in mir</w:t>
      </w:r>
      <w:r>
        <w:br/>
        <w:t>Und allen durch die Sünd‘ erstorben,</w:t>
      </w:r>
      <w:r>
        <w:br/>
        <w:t>Nun grünet aus dem Tod herfür.</w:t>
      </w:r>
      <w:r>
        <w:br/>
        <w:t>Mein Heiland hat’s so teu’r erworben.</w:t>
      </w:r>
      <w:r>
        <w:br/>
        <w:t>Es leuchtet klar aus seinem Angesicht</w:t>
      </w:r>
      <w:r>
        <w:br/>
        <w:t>Der Gottheit Bild, der Unschuld schönes Licht.</w:t>
      </w:r>
    </w:p>
    <w:p w14:paraId="3504756D" w14:textId="77777777" w:rsidR="001925F1" w:rsidRDefault="001925F1" w:rsidP="001925F1">
      <w:pPr>
        <w:pStyle w:val="StandardWeb"/>
      </w:pPr>
      <w:r>
        <w:t>5.) Man kann aus deiner Gegenwart,</w:t>
      </w:r>
      <w:r>
        <w:br/>
        <w:t>Erstandner Held, viel Wunder lesen:</w:t>
      </w:r>
      <w:r>
        <w:br/>
        <w:t>Wie göttlich, herrlich, rein und zart,</w:t>
      </w:r>
      <w:r>
        <w:br/>
        <w:t>Wie liebenswürdig ist dein Wesen!</w:t>
      </w:r>
      <w:r>
        <w:br/>
        <w:t>O Jesu, schau, wie finster bin ich noch,</w:t>
      </w:r>
      <w:r>
        <w:br/>
        <w:t>Verkläre mich nach deinem Bilde doch.</w:t>
      </w:r>
    </w:p>
    <w:p w14:paraId="0719B16A" w14:textId="77777777" w:rsidR="001925F1" w:rsidRDefault="001925F1" w:rsidP="001925F1">
      <w:pPr>
        <w:pStyle w:val="StandardWeb"/>
      </w:pPr>
      <w:r>
        <w:t>6.) Ich werfe, mit Maria, mich,</w:t>
      </w:r>
      <w:r>
        <w:br/>
        <w:t>Mein Herr und Gott, zu deinen Füßen.</w:t>
      </w:r>
      <w:r>
        <w:br/>
        <w:t>Und wenn ich dürfte, wollt ich dich,</w:t>
      </w:r>
      <w:r>
        <w:br/>
        <w:t>Mit ihr, in Demut innigst küssen:</w:t>
      </w:r>
      <w:r>
        <w:br/>
        <w:t>Sprich auch ein Wort mit Kraft in’s Herze mir,</w:t>
      </w:r>
      <w:r>
        <w:br/>
        <w:t>So schau ich dich, so freu ich mich in dir.</w:t>
      </w:r>
    </w:p>
    <w:p w14:paraId="7FB7E8AD" w14:textId="77777777" w:rsidR="001925F1" w:rsidRDefault="001925F1" w:rsidP="001925F1">
      <w:pPr>
        <w:pStyle w:val="StandardWeb"/>
      </w:pPr>
      <w:r>
        <w:t>7.) Verklärtes Haupt, nun lebest du.</w:t>
      </w:r>
      <w:r>
        <w:br/>
        <w:t>Ach, lass mich, als dein Glied, auch leben.</w:t>
      </w:r>
      <w:r>
        <w:br/>
        <w:t>Kannst du dem Elend sehen zu?</w:t>
      </w:r>
      <w:r>
        <w:br/>
        <w:t>Willst du dein Kind nicht auch erheben</w:t>
      </w:r>
      <w:r>
        <w:br/>
        <w:t>Aus Not und Tod, aus Sünd‘ und Eigenheit,</w:t>
      </w:r>
      <w:r>
        <w:br/>
        <w:t>Zu leben dir in wahrer Heiligkeit?</w:t>
      </w:r>
    </w:p>
    <w:p w14:paraId="4D662564" w14:textId="77777777" w:rsidR="001925F1" w:rsidRDefault="001925F1" w:rsidP="001925F1">
      <w:pPr>
        <w:pStyle w:val="StandardWeb"/>
      </w:pPr>
      <w:r>
        <w:t>8.) Du lebest fremde dieser Erd‘,</w:t>
      </w:r>
      <w:r>
        <w:br/>
        <w:t>Im Paradies, in Gottes Frieden.</w:t>
      </w:r>
      <w:r>
        <w:br/>
        <w:t>Gib, dass ich auch im Geiste werd‘</w:t>
      </w:r>
      <w:r>
        <w:br/>
        <w:t>Also von allem abgeschieden.</w:t>
      </w:r>
      <w:r>
        <w:br/>
        <w:t>Dem Eiteln tot, und dir im Geist gemein,</w:t>
      </w:r>
      <w:r>
        <w:br/>
        <w:t>So leb in mir, o Lebensfürst, allein.</w:t>
      </w:r>
    </w:p>
    <w:p w14:paraId="62B54092" w14:textId="77777777" w:rsidR="001925F1" w:rsidRDefault="001925F1" w:rsidP="001925F1">
      <w:pPr>
        <w:pStyle w:val="StandardWeb"/>
      </w:pPr>
      <w:r>
        <w:t>9.) Brich durch, er koste, was es will.</w:t>
      </w:r>
      <w:r>
        <w:br/>
        <w:t>Was du nicht bist, lass in mir sterben,</w:t>
      </w:r>
      <w:r>
        <w:br/>
        <w:t>Dass ich auch mög dies frohe Ziel,</w:t>
      </w:r>
      <w:r>
        <w:br/>
        <w:t>Den Auferstehungsstand, ererben.</w:t>
      </w:r>
      <w:r>
        <w:br/>
        <w:t>Ich kann ja nichts, ich lieg im Tod verhaft‘,</w:t>
      </w:r>
      <w:r>
        <w:br/>
        <w:t>Wirk du in mir durch deines Lebens Kraft.</w:t>
      </w:r>
    </w:p>
    <w:p w14:paraId="5E7B19AC" w14:textId="77777777" w:rsidR="001925F1" w:rsidRDefault="001925F1" w:rsidP="001925F1">
      <w:pPr>
        <w:pStyle w:val="StandardWeb"/>
      </w:pPr>
      <w:r>
        <w:t>10.) Wirk du in mir, zieh himmelwärts</w:t>
      </w:r>
      <w:r>
        <w:br/>
        <w:t>Begierden, Sinnen und Gedanken,</w:t>
      </w:r>
      <w:r>
        <w:br/>
        <w:t>Dass, wo du bist, mein ganzes Herz</w:t>
      </w:r>
      <w:r>
        <w:br/>
        <w:t>Von nun an leben mag ohn‘ Wanken:</w:t>
      </w:r>
      <w:r>
        <w:br/>
        <w:t>Du bist nicht fern. Wer dich nur liebet rein,</w:t>
      </w:r>
      <w:r>
        <w:br/>
        <w:t>Der kann im Geist bei dir im Himmel sein.</w:t>
      </w:r>
    </w:p>
    <w:p w14:paraId="146B2070" w14:textId="77777777" w:rsidR="001925F1" w:rsidRDefault="001925F1" w:rsidP="001925F1">
      <w:pPr>
        <w:pStyle w:val="berschrift1"/>
      </w:pPr>
      <w:r>
        <w:rPr>
          <w:rStyle w:val="screen-reader-text"/>
        </w:rPr>
        <w:t>Wo bleibt die Pracht sonst grüner Bäume</w:t>
      </w:r>
      <w:r>
        <w:t xml:space="preserve"> </w:t>
      </w:r>
    </w:p>
    <w:p w14:paraId="6CC82F91" w14:textId="77777777" w:rsidR="001925F1" w:rsidRDefault="001925F1" w:rsidP="001925F1">
      <w:pPr>
        <w:pStyle w:val="StandardWeb"/>
      </w:pPr>
      <w:r>
        <w:t>1.) Wo bleibt die Pracht sonst grüner Bäume?</w:t>
      </w:r>
      <w:r>
        <w:br/>
        <w:t>So mancher schönen Blume Zier?</w:t>
      </w:r>
      <w:r>
        <w:br/>
        <w:t>Und wo im Tod der Narren Träume?</w:t>
      </w:r>
      <w:r>
        <w:br/>
        <w:t>Wer will, such seinen Himmel hier.</w:t>
      </w:r>
      <w:r>
        <w:br/>
        <w:t>Mein unverwelklich schöner Garten</w:t>
      </w:r>
      <w:r>
        <w:br/>
        <w:t>Steht schon im blühn, kann ja warten.</w:t>
      </w:r>
    </w:p>
    <w:p w14:paraId="56D5C76F" w14:textId="77777777" w:rsidR="001925F1" w:rsidRDefault="001925F1" w:rsidP="001925F1">
      <w:pPr>
        <w:pStyle w:val="StandardWeb"/>
      </w:pPr>
      <w:r>
        <w:t>2.) Merk, Seel‘, was nackte Bäume lehren,</w:t>
      </w:r>
      <w:r>
        <w:br/>
        <w:t>Und jetzt im Herbst das kahle Feld.</w:t>
      </w:r>
      <w:r>
        <w:br/>
        <w:t>Lass dich kein’n Schein noch Traum betören,</w:t>
      </w:r>
      <w:r>
        <w:br/>
        <w:t>Gar nichts besteht in dieser Welt.</w:t>
      </w:r>
      <w:r>
        <w:br/>
        <w:t>Such nackt ein ewig-himmlisch Leben,</w:t>
      </w:r>
      <w:r>
        <w:br/>
        <w:t>Das Jesu Einfluss nur kann geben.</w:t>
      </w:r>
    </w:p>
    <w:p w14:paraId="6250CD9B" w14:textId="77777777" w:rsidR="001925F1" w:rsidRDefault="001925F1" w:rsidP="001925F1">
      <w:pPr>
        <w:pStyle w:val="StandardWeb"/>
      </w:pPr>
      <w:r>
        <w:t>3.) Dir, Gott, sei Dank, dass wir gesehen</w:t>
      </w:r>
      <w:r>
        <w:br/>
        <w:t>Dein anmutsvolles Frühlingslicht.</w:t>
      </w:r>
      <w:r>
        <w:br/>
        <w:t>Dass du uns auch, zum Leibbestehen,</w:t>
      </w:r>
      <w:r>
        <w:br/>
        <w:t>Gabst reichlich manche Sommerfrücht:</w:t>
      </w:r>
      <w:r>
        <w:br/>
        <w:t>Jetzt fallen alle Blätter nieder,</w:t>
      </w:r>
      <w:r>
        <w:br/>
        <w:t>Und geben dir ihr Schönes wieder.</w:t>
      </w:r>
    </w:p>
    <w:p w14:paraId="50EC9CCF" w14:textId="77777777" w:rsidR="001925F1" w:rsidRDefault="001925F1" w:rsidP="001925F1">
      <w:pPr>
        <w:pStyle w:val="StandardWeb"/>
      </w:pPr>
      <w:r>
        <w:t>4.) Mein’s Lebens eitle Frühlingsjahre,</w:t>
      </w:r>
      <w:r>
        <w:br/>
        <w:t>Mein muntrer Sommer ist auch hin:</w:t>
      </w:r>
      <w:r>
        <w:br/>
        <w:t>Ich weiß, ich fühle und erfahre,</w:t>
      </w:r>
      <w:r>
        <w:br/>
        <w:t>Dass ich im Herbst mein’s Lebens bin.</w:t>
      </w:r>
      <w:r>
        <w:br/>
        <w:t>Ich fall auch, wie die Blätter, nieder,</w:t>
      </w:r>
      <w:r>
        <w:br/>
        <w:t>Und geb dir Kraft und Schönheit wieder.</w:t>
      </w:r>
    </w:p>
    <w:p w14:paraId="20488173" w14:textId="77777777" w:rsidR="001925F1" w:rsidRDefault="001925F1" w:rsidP="001925F1">
      <w:pPr>
        <w:pStyle w:val="StandardWeb"/>
      </w:pPr>
      <w:r>
        <w:t>5.) Du gabest meiner Gnadenjugend,</w:t>
      </w:r>
      <w:r>
        <w:br/>
        <w:t>Mein’m Geistessommer, manche Kraft,</w:t>
      </w:r>
      <w:r>
        <w:br/>
        <w:t>Ernst, Gaben, Schönheit, Licht und Tugend,</w:t>
      </w:r>
      <w:r>
        <w:br/>
        <w:t>Worein sich Selbstheit leicht vergafft.</w:t>
      </w:r>
      <w:r>
        <w:br/>
        <w:t>Mein Herbst dir nackt erwartend dienet,</w:t>
      </w:r>
      <w:r>
        <w:br/>
        <w:t>Bis mein Gebeine wieder grünet.</w:t>
      </w:r>
    </w:p>
    <w:p w14:paraId="189AE0DC" w14:textId="77777777" w:rsidR="001925F1" w:rsidRDefault="001925F1" w:rsidP="001925F1">
      <w:pPr>
        <w:pStyle w:val="StandardWeb"/>
      </w:pPr>
      <w:r>
        <w:t>6.) Gott gab’s, Gott nahm’s, ich will ihn ehren,</w:t>
      </w:r>
      <w:r>
        <w:br/>
        <w:t>Du Gott bist nur beständig schön.</w:t>
      </w:r>
      <w:r>
        <w:br/>
        <w:t>Mein g’nugsam’s Heil, mein ganz Begehren,</w:t>
      </w:r>
      <w:r>
        <w:br/>
        <w:t>Mein Nichts, mein Staub, soll dich erhöhn.</w:t>
      </w:r>
      <w:r>
        <w:br/>
        <w:t>Gibst du mir einst die Ehrenkrone,</w:t>
      </w:r>
      <w:r>
        <w:br/>
        <w:t>Leg ich sie freudig dir zum Throne.</w:t>
      </w:r>
    </w:p>
    <w:p w14:paraId="2F5F5F6B" w14:textId="77777777" w:rsidR="001925F1" w:rsidRDefault="001925F1" w:rsidP="001925F1">
      <w:pPr>
        <w:pStyle w:val="berschrift1"/>
      </w:pPr>
      <w:r>
        <w:rPr>
          <w:rStyle w:val="screen-reader-text"/>
        </w:rPr>
        <w:t>Zu mir, zu mir, ruft Jesus noch</w:t>
      </w:r>
      <w:r>
        <w:t xml:space="preserve"> </w:t>
      </w:r>
    </w:p>
    <w:p w14:paraId="78DC4DBB" w14:textId="77777777" w:rsidR="001925F1" w:rsidRDefault="001925F1" w:rsidP="001925F1">
      <w:pPr>
        <w:pStyle w:val="StandardWeb"/>
      </w:pPr>
      <w:r>
        <w:t>1.) Zu mir, zu mir, ruft Jesus noch.</w:t>
      </w:r>
      <w:r>
        <w:br/>
        <w:t>Die Kindlein lasset kommen!</w:t>
      </w:r>
      <w:r>
        <w:br/>
        <w:t>Hab ich aus Lieb zu ihnen doch</w:t>
      </w:r>
      <w:r>
        <w:br/>
        <w:t>Die Kindheit angenommen.</w:t>
      </w:r>
      <w:r>
        <w:br/>
        <w:t>Ja, wie ein arm elendes Kind,</w:t>
      </w:r>
      <w:r>
        <w:br/>
        <w:t>Gebüßet und beweint die Sünd,</w:t>
      </w:r>
      <w:r>
        <w:br/>
        <w:t>Der Kinder, die mich hören.</w:t>
      </w:r>
    </w:p>
    <w:p w14:paraId="369EF22D" w14:textId="77777777" w:rsidR="001925F1" w:rsidRDefault="001925F1" w:rsidP="001925F1">
      <w:pPr>
        <w:pStyle w:val="StandardWeb"/>
      </w:pPr>
      <w:r>
        <w:t>2.) Ich hab am Kreuz für sie mein Blut</w:t>
      </w:r>
      <w:r>
        <w:br/>
        <w:t>Mit bittrem Schmerz vergossen,</w:t>
      </w:r>
      <w:r>
        <w:br/>
        <w:t>Dadurch gelöscht der Hölle Glut,</w:t>
      </w:r>
      <w:r>
        <w:br/>
        <w:t>Den Himmel aufgeschlossen.</w:t>
      </w:r>
      <w:r>
        <w:br/>
        <w:t>Nun steh und ruf ich mit Begier:</w:t>
      </w:r>
      <w:r>
        <w:br/>
        <w:t>‚Kommt, Kinder, kommet her zu mir,</w:t>
      </w:r>
      <w:r>
        <w:br/>
        <w:t>ich will euch selig machen!‘</w:t>
      </w:r>
    </w:p>
    <w:p w14:paraId="0ABD69EA" w14:textId="77777777" w:rsidR="001925F1" w:rsidRDefault="001925F1" w:rsidP="001925F1">
      <w:pPr>
        <w:pStyle w:val="StandardWeb"/>
      </w:pPr>
      <w:r>
        <w:t>3.) Zu mir, zu mir, nicht zu der Welt</w:t>
      </w:r>
      <w:r>
        <w:br/>
        <w:t>Und ihren Eitelkeiten,</w:t>
      </w:r>
      <w:r>
        <w:br/>
        <w:t>Die auch euch Kindern sehr nachstellt</w:t>
      </w:r>
      <w:r>
        <w:br/>
        <w:t>Und lockt auf allen Seiten.</w:t>
      </w:r>
      <w:r>
        <w:br/>
        <w:t>Drum sieh dich vor, mein Kind, und tu</w:t>
      </w:r>
      <w:r>
        <w:br/>
        <w:t>Vor ihr dein Aug und Herze zu,</w:t>
      </w:r>
      <w:r>
        <w:br/>
        <w:t>Sie stürzt dich ins Verderben!</w:t>
      </w:r>
    </w:p>
    <w:p w14:paraId="1F94E703" w14:textId="77777777" w:rsidR="001925F1" w:rsidRDefault="001925F1" w:rsidP="001925F1">
      <w:pPr>
        <w:pStyle w:val="StandardWeb"/>
      </w:pPr>
      <w:r>
        <w:t>4.) Sie beut dir an Lust, Ehre, Pracht,</w:t>
      </w:r>
      <w:r>
        <w:br/>
        <w:t>Freud, Schönheit, Ruh und Schätze.</w:t>
      </w:r>
      <w:r>
        <w:br/>
        <w:t>Doch, wenn man’s alles wohl betracht’t,</w:t>
      </w:r>
      <w:r>
        <w:br/>
        <w:t>So sind’s nur Strick und Netze,</w:t>
      </w:r>
      <w:r>
        <w:br/>
        <w:t>Die Satan braucht, dadurch die Seel</w:t>
      </w:r>
      <w:r>
        <w:br/>
        <w:t>Zu fangen und zu führ’n zur Höll</w:t>
      </w:r>
      <w:r>
        <w:br/>
        <w:t>Auf ebnen, breiten Wegen.</w:t>
      </w:r>
    </w:p>
    <w:p w14:paraId="2E6F2FFD" w14:textId="77777777" w:rsidR="001925F1" w:rsidRDefault="001925F1" w:rsidP="001925F1">
      <w:pPr>
        <w:pStyle w:val="StandardWeb"/>
      </w:pPr>
      <w:r>
        <w:t>5.) Die Welt gibt Wollust, die zerfließt</w:t>
      </w:r>
      <w:r>
        <w:br/>
        <w:t>Im Blick, und dann folgt Pressen.</w:t>
      </w:r>
      <w:r>
        <w:br/>
        <w:t>Wie bald ist eine Lust gebüßt,</w:t>
      </w:r>
      <w:r>
        <w:br/>
        <w:t>Ein Leckerbisschen ‚gessen!</w:t>
      </w:r>
      <w:r>
        <w:br/>
        <w:t>Und dafür muss die Seele dann</w:t>
      </w:r>
      <w:r>
        <w:br/>
        <w:t>Auf ewig mit dem reichen Mann</w:t>
      </w:r>
      <w:r>
        <w:br/>
        <w:t>Dort in der Flamme darben.</w:t>
      </w:r>
    </w:p>
    <w:p w14:paraId="7A90C4D7" w14:textId="77777777" w:rsidR="001925F1" w:rsidRDefault="001925F1" w:rsidP="001925F1">
      <w:pPr>
        <w:pStyle w:val="StandardWeb"/>
      </w:pPr>
      <w:r>
        <w:t>6.) Weltehre, Lieb, Lob, Gunst und Gnad</w:t>
      </w:r>
      <w:r>
        <w:br/>
        <w:t>Ist kaum mit Müh zu kriegen,</w:t>
      </w:r>
      <w:r>
        <w:br/>
        <w:t>Und wem sie’s heut gegeben hat,</w:t>
      </w:r>
      <w:r>
        <w:br/>
        <w:t>Den lässt sie Morgen liegen</w:t>
      </w:r>
      <w:r>
        <w:br/>
        <w:t>In Schmach, Verachtung, Spott und Kot.</w:t>
      </w:r>
      <w:r>
        <w:br/>
        <w:t>Und hielt man’s gleich bis an den Tod,</w:t>
      </w:r>
      <w:r>
        <w:br/>
        <w:t>Folgt dann doch ew’ge Schande.</w:t>
      </w:r>
    </w:p>
    <w:p w14:paraId="1EDC5455" w14:textId="77777777" w:rsidR="001925F1" w:rsidRDefault="001925F1" w:rsidP="001925F1">
      <w:pPr>
        <w:pStyle w:val="StandardWeb"/>
      </w:pPr>
      <w:r>
        <w:t>7.) Ihr Prangen, Pracht und Herrlichkeit,</w:t>
      </w:r>
      <w:r>
        <w:br/>
        <w:t>Ihr Säubern und ihr Zieren</w:t>
      </w:r>
      <w:r>
        <w:br/>
        <w:t>Ihr Phantasie und Eitelkeit,</w:t>
      </w:r>
      <w:r>
        <w:br/>
        <w:t>Zeit-, Müh- und Seelverlieren,</w:t>
      </w:r>
      <w:r>
        <w:br/>
        <w:t>Die, wann der Leib im schwarzen Schoß</w:t>
      </w:r>
      <w:r>
        <w:br/>
        <w:t>Der Erde liegt, muss nackt und bloß,</w:t>
      </w:r>
      <w:r>
        <w:br/>
        <w:t>Mit Kot beschmutzt hinfahren.</w:t>
      </w:r>
    </w:p>
    <w:p w14:paraId="059C0DD6" w14:textId="77777777" w:rsidR="001925F1" w:rsidRDefault="001925F1" w:rsidP="001925F1">
      <w:pPr>
        <w:pStyle w:val="StandardWeb"/>
      </w:pPr>
      <w:r>
        <w:t>8.) Ihr Scherzen, Lachen, Tanzen, Freud</w:t>
      </w:r>
      <w:r>
        <w:br/>
        <w:t>Geht nimmer recht von Herzen</w:t>
      </w:r>
      <w:r>
        <w:br/>
        <w:t>Und wird gar leicht verkehrt in Leid,</w:t>
      </w:r>
      <w:r>
        <w:br/>
        <w:t>Bringt endlich ew’ge Schmerzen.</w:t>
      </w:r>
      <w:r>
        <w:br/>
        <w:t>Dein Schönheit, die sie so hoch acht’t,</w:t>
      </w:r>
      <w:r>
        <w:br/>
        <w:t>Liegt bald verwelket und veracht’t,</w:t>
      </w:r>
      <w:r>
        <w:br/>
        <w:t>Dann hast du ausgedienet.</w:t>
      </w:r>
    </w:p>
    <w:p w14:paraId="4ECB6CC2" w14:textId="77777777" w:rsidR="001925F1" w:rsidRDefault="001925F1" w:rsidP="001925F1">
      <w:pPr>
        <w:pStyle w:val="StandardWeb"/>
      </w:pPr>
      <w:r>
        <w:t>9.) Die Welt auch Ruhe dir anbeut,</w:t>
      </w:r>
      <w:r>
        <w:br/>
        <w:t>Doch kann sie gar nichts geben</w:t>
      </w:r>
      <w:r>
        <w:br/>
        <w:t>Als Unruh, Grämen, Müh und Streit,</w:t>
      </w:r>
      <w:r>
        <w:br/>
        <w:t>Ein jammervolles Leben.</w:t>
      </w:r>
      <w:r>
        <w:br/>
        <w:t>Und gibt sie Ruh, so ruhet man</w:t>
      </w:r>
      <w:r>
        <w:br/>
        <w:t>Am Höllenrand, drein stürzt sie dann</w:t>
      </w:r>
      <w:r>
        <w:br/>
        <w:t>Im Tod dich plötzlich nieder.</w:t>
      </w:r>
    </w:p>
    <w:p w14:paraId="6D183A25" w14:textId="77777777" w:rsidR="001925F1" w:rsidRDefault="001925F1" w:rsidP="001925F1">
      <w:pPr>
        <w:pStyle w:val="StandardWeb"/>
      </w:pPr>
      <w:r>
        <w:t>10.) Ihr Reichtum, Schätze, Geld und Gut –</w:t>
      </w:r>
      <w:r>
        <w:br/>
        <w:t>Drum muss man von dem Morgen</w:t>
      </w:r>
      <w:r>
        <w:br/>
        <w:t>Bis in die Nacht, ja bis in’n Tod</w:t>
      </w:r>
      <w:r>
        <w:br/>
        <w:t>Stets laufen, wühlen, sorgen.</w:t>
      </w:r>
      <w:r>
        <w:br/>
        <w:t>Hat man’s, gar leicht verliert man’s noch,</w:t>
      </w:r>
      <w:r>
        <w:br/>
        <w:t>Verliert man’s nicht, so muss man’s doch</w:t>
      </w:r>
      <w:r>
        <w:br/>
        <w:t>Im Tode all’s verlassen.</w:t>
      </w:r>
    </w:p>
    <w:p w14:paraId="557B9E51" w14:textId="77777777" w:rsidR="001925F1" w:rsidRDefault="001925F1" w:rsidP="001925F1">
      <w:pPr>
        <w:pStyle w:val="StandardWeb"/>
      </w:pPr>
      <w:r>
        <w:t>11.) Nun sieh, mein Kind, dies ist’s wie viel</w:t>
      </w:r>
      <w:r>
        <w:br/>
        <w:t>Die Welt vermag zu geben.</w:t>
      </w:r>
      <w:r>
        <w:br/>
        <w:t>Hüt dich vor ihrem Trauerspiel,</w:t>
      </w:r>
      <w:r>
        <w:br/>
        <w:t>Es gilt dir Leib und Leben.</w:t>
      </w:r>
      <w:r>
        <w:br/>
        <w:t>Merk doch aufs End, du musst davon!</w:t>
      </w:r>
      <w:r>
        <w:br/>
        <w:t>Sonst wirst du einst vorm Richterthron</w:t>
      </w:r>
      <w:r>
        <w:br/>
        <w:t>‚Geht weg von mir!‘ anhören.</w:t>
      </w:r>
    </w:p>
    <w:p w14:paraId="02757374" w14:textId="77777777" w:rsidR="001925F1" w:rsidRDefault="001925F1" w:rsidP="001925F1">
      <w:pPr>
        <w:pStyle w:val="StandardWeb"/>
      </w:pPr>
      <w:r>
        <w:t>12.) Nun ruf ich noch mit süßer Stimm:</w:t>
      </w:r>
      <w:r>
        <w:br/>
        <w:t>‚Kommt her zu mir, ihr Kinder!‘</w:t>
      </w:r>
      <w:r>
        <w:br/>
        <w:t>Steh still und es zu Herzen nimm,</w:t>
      </w:r>
      <w:r>
        <w:br/>
        <w:t>Ich gebe dir nicht minder!</w:t>
      </w:r>
      <w:r>
        <w:br/>
        <w:t>Denn des die Welt so rühmet sich,</w:t>
      </w:r>
      <w:r>
        <w:br/>
        <w:t>Ist Schatten nur und wesentlich</w:t>
      </w:r>
      <w:r>
        <w:br/>
        <w:t>Allein in mir zu finden.</w:t>
      </w:r>
    </w:p>
    <w:p w14:paraId="6EDADD70" w14:textId="77777777" w:rsidR="001925F1" w:rsidRDefault="001925F1" w:rsidP="001925F1">
      <w:pPr>
        <w:pStyle w:val="StandardWeb"/>
      </w:pPr>
      <w:r>
        <w:t>13.) Die Lüste, die ich tropfweis gieß</w:t>
      </w:r>
      <w:r>
        <w:br/>
        <w:t>Schon jetzt in keusche Herzen</w:t>
      </w:r>
      <w:r>
        <w:br/>
        <w:t>Zart, kräftig, innig, übersüß,</w:t>
      </w:r>
      <w:r>
        <w:br/>
        <w:t>Geist, Seel und Leib ergötzen.</w:t>
      </w:r>
      <w:r>
        <w:br/>
        <w:t>Schmeckt hier so meine Freundlichkeit,</w:t>
      </w:r>
      <w:r>
        <w:br/>
        <w:t>Was wird’s denn sein, in Ewigkeit</w:t>
      </w:r>
      <w:r>
        <w:br/>
        <w:t>Aus Wollustströmen trinken!</w:t>
      </w:r>
    </w:p>
    <w:p w14:paraId="5D6E09A6" w14:textId="77777777" w:rsidR="001925F1" w:rsidRDefault="001925F1" w:rsidP="001925F1">
      <w:pPr>
        <w:pStyle w:val="StandardWeb"/>
      </w:pPr>
      <w:r>
        <w:t>14.) Bei mir ist Ehre unverrückt,</w:t>
      </w:r>
      <w:r>
        <w:br/>
        <w:t>Ich liebe, die mich lieben,</w:t>
      </w:r>
      <w:r>
        <w:br/>
        <w:t>Auch ew’ge Gnade man erblickt</w:t>
      </w:r>
      <w:r>
        <w:br/>
        <w:t>Nach wenigem Betrüben.</w:t>
      </w:r>
      <w:r>
        <w:br/>
        <w:t>Ich steh in Not und Tod dir bei,</w:t>
      </w:r>
      <w:r>
        <w:br/>
        <w:t>Ich bleibe ewig dir getreu:</w:t>
      </w:r>
      <w:r>
        <w:br/>
        <w:t>Das hat gar viel zu sagen.</w:t>
      </w:r>
    </w:p>
    <w:p w14:paraId="61750EBA" w14:textId="77777777" w:rsidR="001925F1" w:rsidRDefault="001925F1" w:rsidP="001925F1">
      <w:pPr>
        <w:pStyle w:val="StandardWeb"/>
      </w:pPr>
      <w:r>
        <w:t>15.) Ich will die Seel mit Heiligkeit</w:t>
      </w:r>
      <w:r>
        <w:br/>
        <w:t>Und Tugendschmuck umhangen,</w:t>
      </w:r>
      <w:r>
        <w:br/>
        <w:t>Drin sie auf’m Thron in Herrlichkeit</w:t>
      </w:r>
      <w:r>
        <w:br/>
        <w:t>Als Königin wird prangen.</w:t>
      </w:r>
      <w:r>
        <w:br/>
        <w:t>Der Leib auf der Posaunen Hall</w:t>
      </w:r>
      <w:r>
        <w:br/>
        <w:t>Wird aufstehn glänzend wie Kristall,</w:t>
      </w:r>
      <w:r>
        <w:br/>
        <w:t>Durch meinen Geist verkläret.</w:t>
      </w:r>
    </w:p>
    <w:p w14:paraId="62C2E536" w14:textId="77777777" w:rsidR="001925F1" w:rsidRDefault="001925F1" w:rsidP="001925F1">
      <w:pPr>
        <w:pStyle w:val="StandardWeb"/>
      </w:pPr>
      <w:r>
        <w:t>16.) Bei mir ist wahre Freud die Füll,</w:t>
      </w:r>
      <w:r>
        <w:br/>
        <w:t>Die Welt noch Feind kann rühren.</w:t>
      </w:r>
      <w:r>
        <w:br/>
        <w:t>Die macht im Kreuz und Leiden still,</w:t>
      </w:r>
      <w:r>
        <w:br/>
        <w:t>Im Tod wohl jubilieren.</w:t>
      </w:r>
      <w:r>
        <w:br/>
        <w:t>Flieh, eitle Schönheit, die nur Wust,</w:t>
      </w:r>
      <w:r>
        <w:br/>
        <w:t>So werd ich ewig meine Lust</w:t>
      </w:r>
      <w:r>
        <w:br/>
        <w:t>An deiner Schönheit haben!</w:t>
      </w:r>
    </w:p>
    <w:p w14:paraId="69E03B2E" w14:textId="77777777" w:rsidR="001925F1" w:rsidRDefault="001925F1" w:rsidP="001925F1">
      <w:pPr>
        <w:pStyle w:val="StandardWeb"/>
      </w:pPr>
      <w:r>
        <w:t>17.) Ich bin dein’s Geistes Ruhestell‘,</w:t>
      </w:r>
      <w:r>
        <w:br/>
        <w:t>Ich kann ihn nur vergnügen.</w:t>
      </w:r>
      <w:r>
        <w:br/>
        <w:t>Es kann kein Sturmwind, Furcht noch Höll‘</w:t>
      </w:r>
      <w:r>
        <w:br/>
        <w:t>Auf meinem Schoß ihn rügen.</w:t>
      </w:r>
      <w:r>
        <w:br/>
        <w:t>Komm her zu mir, ich rufe noch,</w:t>
      </w:r>
      <w:r>
        <w:br/>
        <w:t>Mein Kind, nimm auf mein sanftes Joch,</w:t>
      </w:r>
      <w:r>
        <w:br/>
        <w:t>So wirst du Ruhe finden!</w:t>
      </w:r>
    </w:p>
    <w:p w14:paraId="5A4B497F" w14:textId="77777777" w:rsidR="001925F1" w:rsidRDefault="001925F1" w:rsidP="001925F1">
      <w:pPr>
        <w:pStyle w:val="StandardWeb"/>
      </w:pPr>
      <w:r>
        <w:t>18.) Mein Reichtum ist beständig’s Gut,</w:t>
      </w:r>
      <w:r>
        <w:br/>
        <w:t>Den ich umsonst will schenken,</w:t>
      </w:r>
      <w:r>
        <w:br/>
        <w:t>Kein Rost, kein Dieb, kein Feu’r noch Flut</w:t>
      </w:r>
      <w:r>
        <w:br/>
        <w:t>Kann solchen ewig kränken.</w:t>
      </w:r>
      <w:r>
        <w:br/>
        <w:t>Ich hab‘ ein ganzes Himmelreich,</w:t>
      </w:r>
      <w:r>
        <w:br/>
        <w:t>Viel‘ Königsschätze drin zugleich,</w:t>
      </w:r>
      <w:r>
        <w:br/>
        <w:t>Die wirst du all‘ ererben.</w:t>
      </w:r>
    </w:p>
    <w:p w14:paraId="154F7BA9" w14:textId="77777777" w:rsidR="001925F1" w:rsidRDefault="001925F1" w:rsidP="001925F1">
      <w:pPr>
        <w:pStyle w:val="StandardWeb"/>
      </w:pPr>
      <w:r>
        <w:t>19.) Sieh da, mein Kind, was Jesus sei,</w:t>
      </w:r>
      <w:r>
        <w:br/>
        <w:t>Wo du nicht ganz ein Blinder.</w:t>
      </w:r>
      <w:r>
        <w:br/>
        <w:t>Folg meiner Stimm‘, weil ich noch schrei:</w:t>
      </w:r>
      <w:r>
        <w:br/>
        <w:t>‚Kommt her zu mir ihr Kinder!‘</w:t>
      </w:r>
      <w:r>
        <w:br/>
        <w:t>Folgst du nun jetzt dem Rufen nach,</w:t>
      </w:r>
      <w:r>
        <w:br/>
        <w:t>So sollst du auch an jenem Tag</w:t>
      </w:r>
      <w:r>
        <w:br/>
        <w:t>‚Komm her zu mir!‘ dann hören.</w:t>
      </w:r>
    </w:p>
    <w:p w14:paraId="2547B2CD" w14:textId="77777777" w:rsidR="001925F1" w:rsidRDefault="001925F1" w:rsidP="001925F1">
      <w:pPr>
        <w:pStyle w:val="StandardWeb"/>
      </w:pPr>
      <w:r>
        <w:t>20.) Wenn dann die Welt samt Lust und Pracht</w:t>
      </w:r>
      <w:r>
        <w:br/>
        <w:t>Im Feuer wird vergehen,</w:t>
      </w:r>
      <w:r>
        <w:br/>
        <w:t>Dann wirst du werden zu mir bracht</w:t>
      </w:r>
      <w:r>
        <w:br/>
        <w:t>Und freudig mit mir gehen.</w:t>
      </w:r>
      <w:r>
        <w:br/>
        <w:t>Zu meinem Reiche, da wirst du</w:t>
      </w:r>
      <w:r>
        <w:br/>
        <w:t>Auf meinen Armen finden Ruh‘,</w:t>
      </w:r>
      <w:r>
        <w:br/>
        <w:t>Und ich dich ewig herzen.</w:t>
      </w:r>
    </w:p>
    <w:p w14:paraId="4AA322FC" w14:textId="77777777" w:rsidR="001925F1" w:rsidRDefault="001925F1" w:rsidP="001925F1">
      <w:pPr>
        <w:pStyle w:val="StandardWeb"/>
      </w:pPr>
      <w:r>
        <w:t>21.) In meiner Liebe, Furcht und Ehr‘</w:t>
      </w:r>
      <w:r>
        <w:br/>
        <w:t>Die schönen Jugendjahren</w:t>
      </w:r>
      <w:r>
        <w:br/>
        <w:t>Und zarte Blüt‘ der Kraft verzehr,</w:t>
      </w:r>
      <w:r>
        <w:br/>
        <w:t>Lass Schein und Schatten fahren,</w:t>
      </w:r>
      <w:r>
        <w:br/>
        <w:t>Kein’n Augenblick verschieb es nicht,</w:t>
      </w:r>
      <w:r>
        <w:br/>
        <w:t>Eh dir der Lebensfaden bricht.</w:t>
      </w:r>
      <w:r>
        <w:br/>
        <w:t>Gib mir, mein Kind, dein Herze!</w:t>
      </w:r>
    </w:p>
    <w:p w14:paraId="6F820672" w14:textId="77777777" w:rsidR="001925F1" w:rsidRDefault="001925F1" w:rsidP="001925F1">
      <w:pPr>
        <w:pStyle w:val="StandardWeb"/>
      </w:pPr>
      <w:r>
        <w:t>22.) Der Frommen kleines Häufelein</w:t>
      </w:r>
      <w:r>
        <w:br/>
        <w:t>Sei deine Lust auf Erden,</w:t>
      </w:r>
      <w:r>
        <w:br/>
        <w:t>So wirst auch du ein Engelein</w:t>
      </w:r>
      <w:r>
        <w:br/>
        <w:t>Mit ihnen nachmals werden.</w:t>
      </w:r>
      <w:r>
        <w:br/>
        <w:t>Mein‘ Engel hier bewahren dich,</w:t>
      </w:r>
      <w:r>
        <w:br/>
        <w:t>Mit welchen du wirst ewiglich</w:t>
      </w:r>
      <w:r>
        <w:br/>
        <w:t>im Paradies spazieren.</w:t>
      </w:r>
    </w:p>
    <w:p w14:paraId="363A5B0B" w14:textId="5E2609BE" w:rsidR="00C37CBC" w:rsidRDefault="00C37CBC" w:rsidP="001925F1">
      <w:pPr>
        <w:pStyle w:val="berschrift1"/>
      </w:pPr>
      <w:r>
        <w:rPr>
          <w:rStyle w:val="screen-reader-text"/>
        </w:rPr>
        <w:t>Zwei Dinge sind mir immer klar</w:t>
      </w:r>
      <w:r>
        <w:t xml:space="preserve"> </w:t>
      </w:r>
    </w:p>
    <w:p w14:paraId="004577EF" w14:textId="77777777" w:rsidR="00C37CBC" w:rsidRDefault="00C37CBC" w:rsidP="001925F1">
      <w:pPr>
        <w:pStyle w:val="StandardWeb"/>
      </w:pPr>
      <w:r>
        <w:t>1.) Zwei Dinge sind mir immer klar</w:t>
      </w:r>
      <w:r>
        <w:br/>
        <w:t>Prüf ich mein Tun und mein Gemüte</w:t>
      </w:r>
      <w:r>
        <w:br/>
        <w:t>Und will gerecht ich sein und wahr:</w:t>
      </w:r>
      <w:r>
        <w:br/>
        <w:t>Ich bin ein Sünder, Gott ist Güte.</w:t>
      </w:r>
      <w:r>
        <w:br/>
        <w:t>Nur ihm, nicht mir gebühret Ruhm.</w:t>
      </w:r>
      <w:r>
        <w:br/>
        <w:t>Das fühlen, das ist Christentum.</w:t>
      </w:r>
    </w:p>
    <w:p w14:paraId="0416BA22" w14:textId="77777777" w:rsidR="00C37CBC" w:rsidRDefault="00C37CBC" w:rsidP="001925F1">
      <w:pPr>
        <w:pStyle w:val="StandardWeb"/>
      </w:pPr>
      <w:r>
        <w:t>2.) Von eigenem Verdienste bloß</w:t>
      </w:r>
      <w:r>
        <w:br/>
        <w:t>Und fern von eignem Licht und Leben,</w:t>
      </w:r>
      <w:r>
        <w:br/>
        <w:t>Sag ich: Gott, deine Huld ist groß,</w:t>
      </w:r>
      <w:r>
        <w:br/>
        <w:t>Du kannst und willst mir alles geben.</w:t>
      </w:r>
      <w:r>
        <w:br/>
        <w:t>Mein Ruhm verschwinde ganz und gar,</w:t>
      </w:r>
      <w:r>
        <w:br/>
        <w:t>Sei du in mir nur offenbar.</w:t>
      </w:r>
    </w:p>
    <w:p w14:paraId="76EF6791" w14:textId="77777777" w:rsidR="00C37CBC" w:rsidRDefault="00C37CBC" w:rsidP="001925F1">
      <w:pPr>
        <w:pStyle w:val="StandardWeb"/>
      </w:pPr>
      <w:r>
        <w:t>3.) Weg, weg mit aller Frömmigkeit,</w:t>
      </w:r>
      <w:r>
        <w:br/>
        <w:t>Wobei man nur sich sieht und liebet.</w:t>
      </w:r>
      <w:r>
        <w:br/>
        <w:t>Das ist der Tugend Lauterkeit,</w:t>
      </w:r>
      <w:r>
        <w:br/>
        <w:t>Wenn man nur Gott die Ehre gibet.</w:t>
      </w:r>
      <w:r>
        <w:br/>
        <w:t>Du führst die Demut wohl im Mund.</w:t>
      </w:r>
      <w:r>
        <w:br/>
        <w:t>Doch wohnt sie auch im Herzensgrund?</w:t>
      </w:r>
    </w:p>
    <w:p w14:paraId="59651D3F" w14:textId="77777777" w:rsidR="00C37CBC" w:rsidRDefault="00C37CBC" w:rsidP="001925F1">
      <w:pPr>
        <w:pStyle w:val="StandardWeb"/>
      </w:pPr>
      <w:r>
        <w:t>4.) Man nennet sich oft arm und schwach,</w:t>
      </w:r>
      <w:r>
        <w:br/>
        <w:t>Wer glaubt es aber wohl von Herzen?</w:t>
      </w:r>
      <w:r>
        <w:br/>
        <w:t>Und glaubst du es, hält’s dich nicht wach</w:t>
      </w:r>
      <w:r>
        <w:br/>
        <w:t>Vor Unruh und vor großen Schmerzen?</w:t>
      </w:r>
      <w:r>
        <w:br/>
        <w:t>Der Demut bringt es keine Pein.</w:t>
      </w:r>
      <w:r>
        <w:br/>
        <w:t>In Gott ist sie mit Frieden klein.</w:t>
      </w:r>
    </w:p>
    <w:p w14:paraId="171FDF6B" w14:textId="77777777" w:rsidR="00C37CBC" w:rsidRDefault="00C37CBC" w:rsidP="001925F1">
      <w:pPr>
        <w:pStyle w:val="StandardWeb"/>
      </w:pPr>
      <w:r>
        <w:t>5.) Ein Tugendbild will ich wohl sein.</w:t>
      </w:r>
      <w:r>
        <w:br/>
        <w:t>Doch nur, dass ich dir Gott, gefalle.</w:t>
      </w:r>
      <w:r>
        <w:br/>
        <w:t>Vor Menschen such ich keinen Schein.</w:t>
      </w:r>
      <w:r>
        <w:br/>
        <w:t>Willst du’s, vergessen mein nur alle!</w:t>
      </w:r>
      <w:r>
        <w:br/>
        <w:t>Sei du nur, Gott, nur du geehrt:</w:t>
      </w:r>
      <w:r>
        <w:br/>
        <w:t>Dann ist der Demut Wunsch gewährt.</w:t>
      </w:r>
    </w:p>
    <w:p w14:paraId="3CCAC411" w14:textId="3581EFFA" w:rsidR="00C37CBC" w:rsidRDefault="00C37CBC" w:rsidP="001925F1">
      <w:pPr>
        <w:pStyle w:val="StandardWeb"/>
      </w:pPr>
      <w:r>
        <w:t>6.) Führ‘ mich zu deiner Heiligkeit.</w:t>
      </w:r>
      <w:r>
        <w:br/>
        <w:t>Doch soll’s die Eitelkeit nicht wissen.</w:t>
      </w:r>
      <w:r>
        <w:br/>
        <w:t>Gib mir des Himmels Herrlichkeit,</w:t>
      </w:r>
      <w:r>
        <w:br/>
        <w:t>Ich lege sie zu deinen Füßen.</w:t>
      </w:r>
      <w:r>
        <w:br/>
        <w:t>Getrost, mein Gott, entsterb‘ ich mir.</w:t>
      </w:r>
      <w:r>
        <w:br/>
        <w:t>Entzückt geb‘ ich, Gott, alles dir!</w:t>
      </w:r>
    </w:p>
    <w:p w14:paraId="602836CC" w14:textId="77777777" w:rsidR="009641FB" w:rsidRDefault="009641FB">
      <w:pPr>
        <w:spacing w:after="0" w:line="240" w:lineRule="auto"/>
        <w:rPr>
          <w:rFonts w:eastAsia="Times New Roman"/>
          <w:b/>
          <w:bCs/>
          <w:color w:val="000000"/>
          <w:kern w:val="36"/>
          <w:sz w:val="36"/>
          <w:szCs w:val="48"/>
          <w:lang w:eastAsia="de-DE"/>
        </w:rPr>
      </w:pPr>
      <w:r>
        <w:br w:type="page"/>
      </w:r>
    </w:p>
    <w:p w14:paraId="1EFB2109" w14:textId="35D8FB29" w:rsidR="00D5498D" w:rsidRPr="00D5498D" w:rsidRDefault="00D5498D" w:rsidP="001925F1">
      <w:pPr>
        <w:pStyle w:val="berschrift1"/>
      </w:pPr>
      <w:r w:rsidRPr="00D5498D">
        <w:t>Quellen:</w:t>
      </w:r>
    </w:p>
    <w:p w14:paraId="232F16B6" w14:textId="77777777" w:rsidR="00D5498D" w:rsidRPr="00D5498D"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86FFAF" w14:textId="77777777" w:rsidR="00D5498D" w:rsidRPr="00D5498D"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0BC5ED" w14:textId="77777777" w:rsidR="00D5498D" w:rsidRPr="00D5498D"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B4D768" w14:textId="77777777" w:rsidR="008E63BE"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B8A778" w14:textId="77777777" w:rsidR="00D5498D" w:rsidRDefault="008E63BE" w:rsidP="001925F1">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FD75A6" w14:textId="77777777" w:rsidR="00082307" w:rsidRPr="00082307" w:rsidRDefault="00082307" w:rsidP="001925F1">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97069E" w14:textId="77777777" w:rsidR="00082307" w:rsidRPr="00082307" w:rsidRDefault="00082307" w:rsidP="001925F1">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E5C6C5" w14:textId="77777777" w:rsidR="00082307" w:rsidRPr="00082307" w:rsidRDefault="00082307" w:rsidP="001925F1">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A075892" w14:textId="77777777" w:rsidR="00082307" w:rsidRPr="00082307" w:rsidRDefault="00082307" w:rsidP="001925F1">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6DDAD2F" w14:textId="77777777" w:rsidR="00D5498D" w:rsidRPr="00D5498D"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49BD3D" w14:textId="77777777" w:rsidR="008E63BE" w:rsidRDefault="00D5498D" w:rsidP="001925F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4EDACD8" w14:textId="01CB2753" w:rsidR="008E63BE" w:rsidRDefault="008E63BE" w:rsidP="001925F1">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442"/>
    <w:rsid w:val="00082307"/>
    <w:rsid w:val="000C66E5"/>
    <w:rsid w:val="001925F1"/>
    <w:rsid w:val="001F54C4"/>
    <w:rsid w:val="0022039F"/>
    <w:rsid w:val="00272484"/>
    <w:rsid w:val="00297F83"/>
    <w:rsid w:val="002E6D11"/>
    <w:rsid w:val="00381C0C"/>
    <w:rsid w:val="00537F59"/>
    <w:rsid w:val="007166CE"/>
    <w:rsid w:val="007E1779"/>
    <w:rsid w:val="0083667B"/>
    <w:rsid w:val="008B686A"/>
    <w:rsid w:val="008D7463"/>
    <w:rsid w:val="008E417E"/>
    <w:rsid w:val="008E63BE"/>
    <w:rsid w:val="009641FB"/>
    <w:rsid w:val="00BA2442"/>
    <w:rsid w:val="00C35859"/>
    <w:rsid w:val="00C37CBC"/>
    <w:rsid w:val="00CC4EAC"/>
    <w:rsid w:val="00D14D4F"/>
    <w:rsid w:val="00D5498D"/>
    <w:rsid w:val="00FF0F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EE7D"/>
  <w15:chartTrackingRefBased/>
  <w15:docId w15:val="{EF1B0BB1-8700-468A-8A6B-E279CCCD2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37CB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37CB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37CBC"/>
  </w:style>
  <w:style w:type="paragraph" w:styleId="StandardWeb">
    <w:name w:val="Normal (Web)"/>
    <w:basedOn w:val="Standard"/>
    <w:uiPriority w:val="99"/>
    <w:semiHidden/>
    <w:unhideWhenUsed/>
    <w:rsid w:val="00C37CBC"/>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C37CBC"/>
  </w:style>
  <w:style w:type="character" w:styleId="Hervorhebung">
    <w:name w:val="Emphasis"/>
    <w:basedOn w:val="Absatz-Standardschriftart"/>
    <w:uiPriority w:val="20"/>
    <w:qFormat/>
    <w:rsid w:val="00C37C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9430963">
      <w:bodyDiv w:val="1"/>
      <w:marLeft w:val="0"/>
      <w:marRight w:val="0"/>
      <w:marTop w:val="0"/>
      <w:marBottom w:val="0"/>
      <w:divBdr>
        <w:top w:val="none" w:sz="0" w:space="0" w:color="auto"/>
        <w:left w:val="none" w:sz="0" w:space="0" w:color="auto"/>
        <w:bottom w:val="none" w:sz="0" w:space="0" w:color="auto"/>
        <w:right w:val="none" w:sz="0" w:space="0" w:color="auto"/>
      </w:divBdr>
      <w:divsChild>
        <w:div w:id="1777795600">
          <w:marLeft w:val="0"/>
          <w:marRight w:val="0"/>
          <w:marTop w:val="0"/>
          <w:marBottom w:val="0"/>
          <w:divBdr>
            <w:top w:val="none" w:sz="0" w:space="0" w:color="auto"/>
            <w:left w:val="none" w:sz="0" w:space="0" w:color="auto"/>
            <w:bottom w:val="none" w:sz="0" w:space="0" w:color="auto"/>
            <w:right w:val="none" w:sz="0" w:space="0" w:color="auto"/>
          </w:divBdr>
        </w:div>
        <w:div w:id="630289372">
          <w:marLeft w:val="0"/>
          <w:marRight w:val="0"/>
          <w:marTop w:val="0"/>
          <w:marBottom w:val="0"/>
          <w:divBdr>
            <w:top w:val="none" w:sz="0" w:space="0" w:color="auto"/>
            <w:left w:val="none" w:sz="0" w:space="0" w:color="auto"/>
            <w:bottom w:val="none" w:sz="0" w:space="0" w:color="auto"/>
            <w:right w:val="none" w:sz="0" w:space="0" w:color="auto"/>
          </w:divBdr>
        </w:div>
        <w:div w:id="1965571893">
          <w:marLeft w:val="0"/>
          <w:marRight w:val="0"/>
          <w:marTop w:val="0"/>
          <w:marBottom w:val="0"/>
          <w:divBdr>
            <w:top w:val="none" w:sz="0" w:space="0" w:color="auto"/>
            <w:left w:val="none" w:sz="0" w:space="0" w:color="auto"/>
            <w:bottom w:val="none" w:sz="0" w:space="0" w:color="auto"/>
            <w:right w:val="none" w:sz="0" w:space="0" w:color="auto"/>
          </w:divBdr>
        </w:div>
        <w:div w:id="1956591345">
          <w:marLeft w:val="0"/>
          <w:marRight w:val="0"/>
          <w:marTop w:val="0"/>
          <w:marBottom w:val="0"/>
          <w:divBdr>
            <w:top w:val="none" w:sz="0" w:space="0" w:color="auto"/>
            <w:left w:val="none" w:sz="0" w:space="0" w:color="auto"/>
            <w:bottom w:val="none" w:sz="0" w:space="0" w:color="auto"/>
            <w:right w:val="none" w:sz="0" w:space="0" w:color="auto"/>
          </w:divBdr>
        </w:div>
        <w:div w:id="1393574259">
          <w:marLeft w:val="0"/>
          <w:marRight w:val="0"/>
          <w:marTop w:val="0"/>
          <w:marBottom w:val="0"/>
          <w:divBdr>
            <w:top w:val="none" w:sz="0" w:space="0" w:color="auto"/>
            <w:left w:val="none" w:sz="0" w:space="0" w:color="auto"/>
            <w:bottom w:val="none" w:sz="0" w:space="0" w:color="auto"/>
            <w:right w:val="none" w:sz="0" w:space="0" w:color="auto"/>
          </w:divBdr>
        </w:div>
        <w:div w:id="1758861756">
          <w:marLeft w:val="0"/>
          <w:marRight w:val="0"/>
          <w:marTop w:val="0"/>
          <w:marBottom w:val="0"/>
          <w:divBdr>
            <w:top w:val="none" w:sz="0" w:space="0" w:color="auto"/>
            <w:left w:val="none" w:sz="0" w:space="0" w:color="auto"/>
            <w:bottom w:val="none" w:sz="0" w:space="0" w:color="auto"/>
            <w:right w:val="none" w:sz="0" w:space="0" w:color="auto"/>
          </w:divBdr>
        </w:div>
        <w:div w:id="1646859020">
          <w:marLeft w:val="0"/>
          <w:marRight w:val="0"/>
          <w:marTop w:val="0"/>
          <w:marBottom w:val="0"/>
          <w:divBdr>
            <w:top w:val="none" w:sz="0" w:space="0" w:color="auto"/>
            <w:left w:val="none" w:sz="0" w:space="0" w:color="auto"/>
            <w:bottom w:val="none" w:sz="0" w:space="0" w:color="auto"/>
            <w:right w:val="none" w:sz="0" w:space="0" w:color="auto"/>
          </w:divBdr>
        </w:div>
        <w:div w:id="1162816241">
          <w:marLeft w:val="0"/>
          <w:marRight w:val="0"/>
          <w:marTop w:val="0"/>
          <w:marBottom w:val="0"/>
          <w:divBdr>
            <w:top w:val="none" w:sz="0" w:space="0" w:color="auto"/>
            <w:left w:val="none" w:sz="0" w:space="0" w:color="auto"/>
            <w:bottom w:val="none" w:sz="0" w:space="0" w:color="auto"/>
            <w:right w:val="none" w:sz="0" w:space="0" w:color="auto"/>
          </w:divBdr>
        </w:div>
        <w:div w:id="2136478902">
          <w:marLeft w:val="0"/>
          <w:marRight w:val="0"/>
          <w:marTop w:val="0"/>
          <w:marBottom w:val="0"/>
          <w:divBdr>
            <w:top w:val="none" w:sz="0" w:space="0" w:color="auto"/>
            <w:left w:val="none" w:sz="0" w:space="0" w:color="auto"/>
            <w:bottom w:val="none" w:sz="0" w:space="0" w:color="auto"/>
            <w:right w:val="none" w:sz="0" w:space="0" w:color="auto"/>
          </w:divBdr>
        </w:div>
        <w:div w:id="632444098">
          <w:marLeft w:val="0"/>
          <w:marRight w:val="0"/>
          <w:marTop w:val="0"/>
          <w:marBottom w:val="0"/>
          <w:divBdr>
            <w:top w:val="none" w:sz="0" w:space="0" w:color="auto"/>
            <w:left w:val="none" w:sz="0" w:space="0" w:color="auto"/>
            <w:bottom w:val="none" w:sz="0" w:space="0" w:color="auto"/>
            <w:right w:val="none" w:sz="0" w:space="0" w:color="auto"/>
          </w:divBdr>
        </w:div>
        <w:div w:id="1050880558">
          <w:marLeft w:val="0"/>
          <w:marRight w:val="0"/>
          <w:marTop w:val="0"/>
          <w:marBottom w:val="0"/>
          <w:divBdr>
            <w:top w:val="none" w:sz="0" w:space="0" w:color="auto"/>
            <w:left w:val="none" w:sz="0" w:space="0" w:color="auto"/>
            <w:bottom w:val="none" w:sz="0" w:space="0" w:color="auto"/>
            <w:right w:val="none" w:sz="0" w:space="0" w:color="auto"/>
          </w:divBdr>
        </w:div>
        <w:div w:id="888802537">
          <w:marLeft w:val="0"/>
          <w:marRight w:val="0"/>
          <w:marTop w:val="0"/>
          <w:marBottom w:val="0"/>
          <w:divBdr>
            <w:top w:val="none" w:sz="0" w:space="0" w:color="auto"/>
            <w:left w:val="none" w:sz="0" w:space="0" w:color="auto"/>
            <w:bottom w:val="none" w:sz="0" w:space="0" w:color="auto"/>
            <w:right w:val="none" w:sz="0" w:space="0" w:color="auto"/>
          </w:divBdr>
        </w:div>
        <w:div w:id="1162161452">
          <w:marLeft w:val="0"/>
          <w:marRight w:val="0"/>
          <w:marTop w:val="0"/>
          <w:marBottom w:val="0"/>
          <w:divBdr>
            <w:top w:val="none" w:sz="0" w:space="0" w:color="auto"/>
            <w:left w:val="none" w:sz="0" w:space="0" w:color="auto"/>
            <w:bottom w:val="none" w:sz="0" w:space="0" w:color="auto"/>
            <w:right w:val="none" w:sz="0" w:space="0" w:color="auto"/>
          </w:divBdr>
        </w:div>
        <w:div w:id="226840577">
          <w:marLeft w:val="0"/>
          <w:marRight w:val="0"/>
          <w:marTop w:val="0"/>
          <w:marBottom w:val="0"/>
          <w:divBdr>
            <w:top w:val="none" w:sz="0" w:space="0" w:color="auto"/>
            <w:left w:val="none" w:sz="0" w:space="0" w:color="auto"/>
            <w:bottom w:val="none" w:sz="0" w:space="0" w:color="auto"/>
            <w:right w:val="none" w:sz="0" w:space="0" w:color="auto"/>
          </w:divBdr>
        </w:div>
        <w:div w:id="1443770040">
          <w:marLeft w:val="0"/>
          <w:marRight w:val="0"/>
          <w:marTop w:val="0"/>
          <w:marBottom w:val="0"/>
          <w:divBdr>
            <w:top w:val="none" w:sz="0" w:space="0" w:color="auto"/>
            <w:left w:val="none" w:sz="0" w:space="0" w:color="auto"/>
            <w:bottom w:val="none" w:sz="0" w:space="0" w:color="auto"/>
            <w:right w:val="none" w:sz="0" w:space="0" w:color="auto"/>
          </w:divBdr>
        </w:div>
        <w:div w:id="1775514977">
          <w:marLeft w:val="0"/>
          <w:marRight w:val="0"/>
          <w:marTop w:val="0"/>
          <w:marBottom w:val="0"/>
          <w:divBdr>
            <w:top w:val="none" w:sz="0" w:space="0" w:color="auto"/>
            <w:left w:val="none" w:sz="0" w:space="0" w:color="auto"/>
            <w:bottom w:val="none" w:sz="0" w:space="0" w:color="auto"/>
            <w:right w:val="none" w:sz="0" w:space="0" w:color="auto"/>
          </w:divBdr>
        </w:div>
        <w:div w:id="1797333094">
          <w:marLeft w:val="0"/>
          <w:marRight w:val="0"/>
          <w:marTop w:val="0"/>
          <w:marBottom w:val="0"/>
          <w:divBdr>
            <w:top w:val="none" w:sz="0" w:space="0" w:color="auto"/>
            <w:left w:val="none" w:sz="0" w:space="0" w:color="auto"/>
            <w:bottom w:val="none" w:sz="0" w:space="0" w:color="auto"/>
            <w:right w:val="none" w:sz="0" w:space="0" w:color="auto"/>
          </w:divBdr>
        </w:div>
        <w:div w:id="161631535">
          <w:marLeft w:val="0"/>
          <w:marRight w:val="0"/>
          <w:marTop w:val="0"/>
          <w:marBottom w:val="0"/>
          <w:divBdr>
            <w:top w:val="none" w:sz="0" w:space="0" w:color="auto"/>
            <w:left w:val="none" w:sz="0" w:space="0" w:color="auto"/>
            <w:bottom w:val="none" w:sz="0" w:space="0" w:color="auto"/>
            <w:right w:val="none" w:sz="0" w:space="0" w:color="auto"/>
          </w:divBdr>
        </w:div>
      </w:divsChild>
    </w:div>
    <w:div w:id="483666680">
      <w:bodyDiv w:val="1"/>
      <w:marLeft w:val="0"/>
      <w:marRight w:val="0"/>
      <w:marTop w:val="0"/>
      <w:marBottom w:val="0"/>
      <w:divBdr>
        <w:top w:val="none" w:sz="0" w:space="0" w:color="auto"/>
        <w:left w:val="none" w:sz="0" w:space="0" w:color="auto"/>
        <w:bottom w:val="none" w:sz="0" w:space="0" w:color="auto"/>
        <w:right w:val="none" w:sz="0" w:space="0" w:color="auto"/>
      </w:divBdr>
      <w:divsChild>
        <w:div w:id="1343899565">
          <w:marLeft w:val="0"/>
          <w:marRight w:val="0"/>
          <w:marTop w:val="0"/>
          <w:marBottom w:val="0"/>
          <w:divBdr>
            <w:top w:val="none" w:sz="0" w:space="0" w:color="auto"/>
            <w:left w:val="none" w:sz="0" w:space="0" w:color="auto"/>
            <w:bottom w:val="none" w:sz="0" w:space="0" w:color="auto"/>
            <w:right w:val="none" w:sz="0" w:space="0" w:color="auto"/>
          </w:divBdr>
        </w:div>
        <w:div w:id="1610813247">
          <w:marLeft w:val="0"/>
          <w:marRight w:val="0"/>
          <w:marTop w:val="0"/>
          <w:marBottom w:val="0"/>
          <w:divBdr>
            <w:top w:val="none" w:sz="0" w:space="0" w:color="auto"/>
            <w:left w:val="none" w:sz="0" w:space="0" w:color="auto"/>
            <w:bottom w:val="none" w:sz="0" w:space="0" w:color="auto"/>
            <w:right w:val="none" w:sz="0" w:space="0" w:color="auto"/>
          </w:divBdr>
        </w:div>
        <w:div w:id="2021614870">
          <w:marLeft w:val="0"/>
          <w:marRight w:val="0"/>
          <w:marTop w:val="0"/>
          <w:marBottom w:val="0"/>
          <w:divBdr>
            <w:top w:val="none" w:sz="0" w:space="0" w:color="auto"/>
            <w:left w:val="none" w:sz="0" w:space="0" w:color="auto"/>
            <w:bottom w:val="none" w:sz="0" w:space="0" w:color="auto"/>
            <w:right w:val="none" w:sz="0" w:space="0" w:color="auto"/>
          </w:divBdr>
        </w:div>
        <w:div w:id="737434529">
          <w:marLeft w:val="0"/>
          <w:marRight w:val="0"/>
          <w:marTop w:val="0"/>
          <w:marBottom w:val="0"/>
          <w:divBdr>
            <w:top w:val="none" w:sz="0" w:space="0" w:color="auto"/>
            <w:left w:val="none" w:sz="0" w:space="0" w:color="auto"/>
            <w:bottom w:val="none" w:sz="0" w:space="0" w:color="auto"/>
            <w:right w:val="none" w:sz="0" w:space="0" w:color="auto"/>
          </w:divBdr>
        </w:div>
        <w:div w:id="1702706078">
          <w:marLeft w:val="0"/>
          <w:marRight w:val="0"/>
          <w:marTop w:val="0"/>
          <w:marBottom w:val="0"/>
          <w:divBdr>
            <w:top w:val="none" w:sz="0" w:space="0" w:color="auto"/>
            <w:left w:val="none" w:sz="0" w:space="0" w:color="auto"/>
            <w:bottom w:val="none" w:sz="0" w:space="0" w:color="auto"/>
            <w:right w:val="none" w:sz="0" w:space="0" w:color="auto"/>
          </w:divBdr>
        </w:div>
        <w:div w:id="688718329">
          <w:marLeft w:val="0"/>
          <w:marRight w:val="0"/>
          <w:marTop w:val="0"/>
          <w:marBottom w:val="0"/>
          <w:divBdr>
            <w:top w:val="none" w:sz="0" w:space="0" w:color="auto"/>
            <w:left w:val="none" w:sz="0" w:space="0" w:color="auto"/>
            <w:bottom w:val="none" w:sz="0" w:space="0" w:color="auto"/>
            <w:right w:val="none" w:sz="0" w:space="0" w:color="auto"/>
          </w:divBdr>
        </w:div>
        <w:div w:id="1021972849">
          <w:marLeft w:val="0"/>
          <w:marRight w:val="0"/>
          <w:marTop w:val="0"/>
          <w:marBottom w:val="0"/>
          <w:divBdr>
            <w:top w:val="none" w:sz="0" w:space="0" w:color="auto"/>
            <w:left w:val="none" w:sz="0" w:space="0" w:color="auto"/>
            <w:bottom w:val="none" w:sz="0" w:space="0" w:color="auto"/>
            <w:right w:val="none" w:sz="0" w:space="0" w:color="auto"/>
          </w:divBdr>
        </w:div>
        <w:div w:id="747460193">
          <w:marLeft w:val="0"/>
          <w:marRight w:val="0"/>
          <w:marTop w:val="0"/>
          <w:marBottom w:val="0"/>
          <w:divBdr>
            <w:top w:val="none" w:sz="0" w:space="0" w:color="auto"/>
            <w:left w:val="none" w:sz="0" w:space="0" w:color="auto"/>
            <w:bottom w:val="none" w:sz="0" w:space="0" w:color="auto"/>
            <w:right w:val="none" w:sz="0" w:space="0" w:color="auto"/>
          </w:divBdr>
        </w:div>
        <w:div w:id="1679040426">
          <w:marLeft w:val="0"/>
          <w:marRight w:val="0"/>
          <w:marTop w:val="0"/>
          <w:marBottom w:val="0"/>
          <w:divBdr>
            <w:top w:val="none" w:sz="0" w:space="0" w:color="auto"/>
            <w:left w:val="none" w:sz="0" w:space="0" w:color="auto"/>
            <w:bottom w:val="none" w:sz="0" w:space="0" w:color="auto"/>
            <w:right w:val="none" w:sz="0" w:space="0" w:color="auto"/>
          </w:divBdr>
        </w:div>
        <w:div w:id="1159032008">
          <w:marLeft w:val="0"/>
          <w:marRight w:val="0"/>
          <w:marTop w:val="0"/>
          <w:marBottom w:val="0"/>
          <w:divBdr>
            <w:top w:val="none" w:sz="0" w:space="0" w:color="auto"/>
            <w:left w:val="none" w:sz="0" w:space="0" w:color="auto"/>
            <w:bottom w:val="none" w:sz="0" w:space="0" w:color="auto"/>
            <w:right w:val="none" w:sz="0" w:space="0" w:color="auto"/>
          </w:divBdr>
        </w:div>
        <w:div w:id="1459564417">
          <w:marLeft w:val="0"/>
          <w:marRight w:val="0"/>
          <w:marTop w:val="0"/>
          <w:marBottom w:val="0"/>
          <w:divBdr>
            <w:top w:val="none" w:sz="0" w:space="0" w:color="auto"/>
            <w:left w:val="none" w:sz="0" w:space="0" w:color="auto"/>
            <w:bottom w:val="none" w:sz="0" w:space="0" w:color="auto"/>
            <w:right w:val="none" w:sz="0" w:space="0" w:color="auto"/>
          </w:divBdr>
        </w:div>
        <w:div w:id="1938782493">
          <w:marLeft w:val="0"/>
          <w:marRight w:val="0"/>
          <w:marTop w:val="0"/>
          <w:marBottom w:val="0"/>
          <w:divBdr>
            <w:top w:val="none" w:sz="0" w:space="0" w:color="auto"/>
            <w:left w:val="none" w:sz="0" w:space="0" w:color="auto"/>
            <w:bottom w:val="none" w:sz="0" w:space="0" w:color="auto"/>
            <w:right w:val="none" w:sz="0" w:space="0" w:color="auto"/>
          </w:divBdr>
        </w:div>
        <w:div w:id="1932010783">
          <w:marLeft w:val="0"/>
          <w:marRight w:val="0"/>
          <w:marTop w:val="0"/>
          <w:marBottom w:val="0"/>
          <w:divBdr>
            <w:top w:val="none" w:sz="0" w:space="0" w:color="auto"/>
            <w:left w:val="none" w:sz="0" w:space="0" w:color="auto"/>
            <w:bottom w:val="none" w:sz="0" w:space="0" w:color="auto"/>
            <w:right w:val="none" w:sz="0" w:space="0" w:color="auto"/>
          </w:divBdr>
        </w:div>
        <w:div w:id="979305007">
          <w:marLeft w:val="0"/>
          <w:marRight w:val="0"/>
          <w:marTop w:val="0"/>
          <w:marBottom w:val="0"/>
          <w:divBdr>
            <w:top w:val="none" w:sz="0" w:space="0" w:color="auto"/>
            <w:left w:val="none" w:sz="0" w:space="0" w:color="auto"/>
            <w:bottom w:val="none" w:sz="0" w:space="0" w:color="auto"/>
            <w:right w:val="none" w:sz="0" w:space="0" w:color="auto"/>
          </w:divBdr>
        </w:div>
        <w:div w:id="1079865339">
          <w:marLeft w:val="0"/>
          <w:marRight w:val="0"/>
          <w:marTop w:val="0"/>
          <w:marBottom w:val="0"/>
          <w:divBdr>
            <w:top w:val="none" w:sz="0" w:space="0" w:color="auto"/>
            <w:left w:val="none" w:sz="0" w:space="0" w:color="auto"/>
            <w:bottom w:val="none" w:sz="0" w:space="0" w:color="auto"/>
            <w:right w:val="none" w:sz="0" w:space="0" w:color="auto"/>
          </w:divBdr>
        </w:div>
        <w:div w:id="194661764">
          <w:marLeft w:val="0"/>
          <w:marRight w:val="0"/>
          <w:marTop w:val="0"/>
          <w:marBottom w:val="0"/>
          <w:divBdr>
            <w:top w:val="none" w:sz="0" w:space="0" w:color="auto"/>
            <w:left w:val="none" w:sz="0" w:space="0" w:color="auto"/>
            <w:bottom w:val="none" w:sz="0" w:space="0" w:color="auto"/>
            <w:right w:val="none" w:sz="0" w:space="0" w:color="auto"/>
          </w:divBdr>
        </w:div>
        <w:div w:id="1753431538">
          <w:marLeft w:val="0"/>
          <w:marRight w:val="0"/>
          <w:marTop w:val="0"/>
          <w:marBottom w:val="0"/>
          <w:divBdr>
            <w:top w:val="none" w:sz="0" w:space="0" w:color="auto"/>
            <w:left w:val="none" w:sz="0" w:space="0" w:color="auto"/>
            <w:bottom w:val="none" w:sz="0" w:space="0" w:color="auto"/>
            <w:right w:val="none" w:sz="0" w:space="0" w:color="auto"/>
          </w:divBdr>
        </w:div>
        <w:div w:id="1973900785">
          <w:marLeft w:val="0"/>
          <w:marRight w:val="0"/>
          <w:marTop w:val="0"/>
          <w:marBottom w:val="0"/>
          <w:divBdr>
            <w:top w:val="none" w:sz="0" w:space="0" w:color="auto"/>
            <w:left w:val="none" w:sz="0" w:space="0" w:color="auto"/>
            <w:bottom w:val="none" w:sz="0" w:space="0" w:color="auto"/>
            <w:right w:val="none" w:sz="0" w:space="0" w:color="auto"/>
          </w:divBdr>
        </w:div>
        <w:div w:id="847402002">
          <w:marLeft w:val="0"/>
          <w:marRight w:val="0"/>
          <w:marTop w:val="0"/>
          <w:marBottom w:val="0"/>
          <w:divBdr>
            <w:top w:val="none" w:sz="0" w:space="0" w:color="auto"/>
            <w:left w:val="none" w:sz="0" w:space="0" w:color="auto"/>
            <w:bottom w:val="none" w:sz="0" w:space="0" w:color="auto"/>
            <w:right w:val="none" w:sz="0" w:space="0" w:color="auto"/>
          </w:divBdr>
        </w:div>
        <w:div w:id="1546529482">
          <w:marLeft w:val="0"/>
          <w:marRight w:val="0"/>
          <w:marTop w:val="0"/>
          <w:marBottom w:val="0"/>
          <w:divBdr>
            <w:top w:val="none" w:sz="0" w:space="0" w:color="auto"/>
            <w:left w:val="none" w:sz="0" w:space="0" w:color="auto"/>
            <w:bottom w:val="none" w:sz="0" w:space="0" w:color="auto"/>
            <w:right w:val="none" w:sz="0" w:space="0" w:color="auto"/>
          </w:divBdr>
        </w:div>
      </w:divsChild>
    </w:div>
    <w:div w:id="739713134">
      <w:bodyDiv w:val="1"/>
      <w:marLeft w:val="0"/>
      <w:marRight w:val="0"/>
      <w:marTop w:val="0"/>
      <w:marBottom w:val="0"/>
      <w:divBdr>
        <w:top w:val="none" w:sz="0" w:space="0" w:color="auto"/>
        <w:left w:val="none" w:sz="0" w:space="0" w:color="auto"/>
        <w:bottom w:val="none" w:sz="0" w:space="0" w:color="auto"/>
        <w:right w:val="none" w:sz="0" w:space="0" w:color="auto"/>
      </w:divBdr>
      <w:divsChild>
        <w:div w:id="569270271">
          <w:marLeft w:val="0"/>
          <w:marRight w:val="0"/>
          <w:marTop w:val="0"/>
          <w:marBottom w:val="0"/>
          <w:divBdr>
            <w:top w:val="none" w:sz="0" w:space="0" w:color="auto"/>
            <w:left w:val="none" w:sz="0" w:space="0" w:color="auto"/>
            <w:bottom w:val="none" w:sz="0" w:space="0" w:color="auto"/>
            <w:right w:val="none" w:sz="0" w:space="0" w:color="auto"/>
          </w:divBdr>
        </w:div>
        <w:div w:id="1405100268">
          <w:marLeft w:val="0"/>
          <w:marRight w:val="0"/>
          <w:marTop w:val="0"/>
          <w:marBottom w:val="0"/>
          <w:divBdr>
            <w:top w:val="none" w:sz="0" w:space="0" w:color="auto"/>
            <w:left w:val="none" w:sz="0" w:space="0" w:color="auto"/>
            <w:bottom w:val="none" w:sz="0" w:space="0" w:color="auto"/>
            <w:right w:val="none" w:sz="0" w:space="0" w:color="auto"/>
          </w:divBdr>
        </w:div>
        <w:div w:id="357197530">
          <w:marLeft w:val="0"/>
          <w:marRight w:val="0"/>
          <w:marTop w:val="0"/>
          <w:marBottom w:val="0"/>
          <w:divBdr>
            <w:top w:val="none" w:sz="0" w:space="0" w:color="auto"/>
            <w:left w:val="none" w:sz="0" w:space="0" w:color="auto"/>
            <w:bottom w:val="none" w:sz="0" w:space="0" w:color="auto"/>
            <w:right w:val="none" w:sz="0" w:space="0" w:color="auto"/>
          </w:divBdr>
        </w:div>
        <w:div w:id="1563052943">
          <w:marLeft w:val="0"/>
          <w:marRight w:val="0"/>
          <w:marTop w:val="0"/>
          <w:marBottom w:val="0"/>
          <w:divBdr>
            <w:top w:val="none" w:sz="0" w:space="0" w:color="auto"/>
            <w:left w:val="none" w:sz="0" w:space="0" w:color="auto"/>
            <w:bottom w:val="none" w:sz="0" w:space="0" w:color="auto"/>
            <w:right w:val="none" w:sz="0" w:space="0" w:color="auto"/>
          </w:divBdr>
        </w:div>
        <w:div w:id="1461807021">
          <w:marLeft w:val="0"/>
          <w:marRight w:val="0"/>
          <w:marTop w:val="0"/>
          <w:marBottom w:val="0"/>
          <w:divBdr>
            <w:top w:val="none" w:sz="0" w:space="0" w:color="auto"/>
            <w:left w:val="none" w:sz="0" w:space="0" w:color="auto"/>
            <w:bottom w:val="none" w:sz="0" w:space="0" w:color="auto"/>
            <w:right w:val="none" w:sz="0" w:space="0" w:color="auto"/>
          </w:divBdr>
        </w:div>
        <w:div w:id="2069113388">
          <w:marLeft w:val="0"/>
          <w:marRight w:val="0"/>
          <w:marTop w:val="0"/>
          <w:marBottom w:val="0"/>
          <w:divBdr>
            <w:top w:val="none" w:sz="0" w:space="0" w:color="auto"/>
            <w:left w:val="none" w:sz="0" w:space="0" w:color="auto"/>
            <w:bottom w:val="none" w:sz="0" w:space="0" w:color="auto"/>
            <w:right w:val="none" w:sz="0" w:space="0" w:color="auto"/>
          </w:divBdr>
        </w:div>
        <w:div w:id="1708288624">
          <w:marLeft w:val="0"/>
          <w:marRight w:val="0"/>
          <w:marTop w:val="0"/>
          <w:marBottom w:val="0"/>
          <w:divBdr>
            <w:top w:val="none" w:sz="0" w:space="0" w:color="auto"/>
            <w:left w:val="none" w:sz="0" w:space="0" w:color="auto"/>
            <w:bottom w:val="none" w:sz="0" w:space="0" w:color="auto"/>
            <w:right w:val="none" w:sz="0" w:space="0" w:color="auto"/>
          </w:divBdr>
        </w:div>
        <w:div w:id="1803762709">
          <w:marLeft w:val="0"/>
          <w:marRight w:val="0"/>
          <w:marTop w:val="0"/>
          <w:marBottom w:val="0"/>
          <w:divBdr>
            <w:top w:val="none" w:sz="0" w:space="0" w:color="auto"/>
            <w:left w:val="none" w:sz="0" w:space="0" w:color="auto"/>
            <w:bottom w:val="none" w:sz="0" w:space="0" w:color="auto"/>
            <w:right w:val="none" w:sz="0" w:space="0" w:color="auto"/>
          </w:divBdr>
        </w:div>
        <w:div w:id="458687598">
          <w:marLeft w:val="0"/>
          <w:marRight w:val="0"/>
          <w:marTop w:val="0"/>
          <w:marBottom w:val="0"/>
          <w:divBdr>
            <w:top w:val="none" w:sz="0" w:space="0" w:color="auto"/>
            <w:left w:val="none" w:sz="0" w:space="0" w:color="auto"/>
            <w:bottom w:val="none" w:sz="0" w:space="0" w:color="auto"/>
            <w:right w:val="none" w:sz="0" w:space="0" w:color="auto"/>
          </w:divBdr>
        </w:div>
        <w:div w:id="1815947567">
          <w:marLeft w:val="0"/>
          <w:marRight w:val="0"/>
          <w:marTop w:val="0"/>
          <w:marBottom w:val="0"/>
          <w:divBdr>
            <w:top w:val="none" w:sz="0" w:space="0" w:color="auto"/>
            <w:left w:val="none" w:sz="0" w:space="0" w:color="auto"/>
            <w:bottom w:val="none" w:sz="0" w:space="0" w:color="auto"/>
            <w:right w:val="none" w:sz="0" w:space="0" w:color="auto"/>
          </w:divBdr>
        </w:div>
        <w:div w:id="2131776873">
          <w:marLeft w:val="0"/>
          <w:marRight w:val="0"/>
          <w:marTop w:val="0"/>
          <w:marBottom w:val="0"/>
          <w:divBdr>
            <w:top w:val="none" w:sz="0" w:space="0" w:color="auto"/>
            <w:left w:val="none" w:sz="0" w:space="0" w:color="auto"/>
            <w:bottom w:val="none" w:sz="0" w:space="0" w:color="auto"/>
            <w:right w:val="none" w:sz="0" w:space="0" w:color="auto"/>
          </w:divBdr>
        </w:div>
        <w:div w:id="786581357">
          <w:marLeft w:val="0"/>
          <w:marRight w:val="0"/>
          <w:marTop w:val="0"/>
          <w:marBottom w:val="0"/>
          <w:divBdr>
            <w:top w:val="none" w:sz="0" w:space="0" w:color="auto"/>
            <w:left w:val="none" w:sz="0" w:space="0" w:color="auto"/>
            <w:bottom w:val="none" w:sz="0" w:space="0" w:color="auto"/>
            <w:right w:val="none" w:sz="0" w:space="0" w:color="auto"/>
          </w:divBdr>
        </w:div>
        <w:div w:id="1189610214">
          <w:marLeft w:val="0"/>
          <w:marRight w:val="0"/>
          <w:marTop w:val="0"/>
          <w:marBottom w:val="0"/>
          <w:divBdr>
            <w:top w:val="none" w:sz="0" w:space="0" w:color="auto"/>
            <w:left w:val="none" w:sz="0" w:space="0" w:color="auto"/>
            <w:bottom w:val="none" w:sz="0" w:space="0" w:color="auto"/>
            <w:right w:val="none" w:sz="0" w:space="0" w:color="auto"/>
          </w:divBdr>
        </w:div>
        <w:div w:id="1049917160">
          <w:marLeft w:val="0"/>
          <w:marRight w:val="0"/>
          <w:marTop w:val="0"/>
          <w:marBottom w:val="0"/>
          <w:divBdr>
            <w:top w:val="none" w:sz="0" w:space="0" w:color="auto"/>
            <w:left w:val="none" w:sz="0" w:space="0" w:color="auto"/>
            <w:bottom w:val="none" w:sz="0" w:space="0" w:color="auto"/>
            <w:right w:val="none" w:sz="0" w:space="0" w:color="auto"/>
          </w:divBdr>
        </w:div>
        <w:div w:id="1259562385">
          <w:marLeft w:val="0"/>
          <w:marRight w:val="0"/>
          <w:marTop w:val="0"/>
          <w:marBottom w:val="0"/>
          <w:divBdr>
            <w:top w:val="none" w:sz="0" w:space="0" w:color="auto"/>
            <w:left w:val="none" w:sz="0" w:space="0" w:color="auto"/>
            <w:bottom w:val="none" w:sz="0" w:space="0" w:color="auto"/>
            <w:right w:val="none" w:sz="0" w:space="0" w:color="auto"/>
          </w:divBdr>
        </w:div>
        <w:div w:id="215317015">
          <w:marLeft w:val="0"/>
          <w:marRight w:val="0"/>
          <w:marTop w:val="0"/>
          <w:marBottom w:val="0"/>
          <w:divBdr>
            <w:top w:val="none" w:sz="0" w:space="0" w:color="auto"/>
            <w:left w:val="none" w:sz="0" w:space="0" w:color="auto"/>
            <w:bottom w:val="none" w:sz="0" w:space="0" w:color="auto"/>
            <w:right w:val="none" w:sz="0" w:space="0" w:color="auto"/>
          </w:divBdr>
        </w:div>
        <w:div w:id="1885481581">
          <w:marLeft w:val="0"/>
          <w:marRight w:val="0"/>
          <w:marTop w:val="0"/>
          <w:marBottom w:val="0"/>
          <w:divBdr>
            <w:top w:val="none" w:sz="0" w:space="0" w:color="auto"/>
            <w:left w:val="none" w:sz="0" w:space="0" w:color="auto"/>
            <w:bottom w:val="none" w:sz="0" w:space="0" w:color="auto"/>
            <w:right w:val="none" w:sz="0" w:space="0" w:color="auto"/>
          </w:divBdr>
        </w:div>
        <w:div w:id="632755752">
          <w:marLeft w:val="0"/>
          <w:marRight w:val="0"/>
          <w:marTop w:val="0"/>
          <w:marBottom w:val="0"/>
          <w:divBdr>
            <w:top w:val="none" w:sz="0" w:space="0" w:color="auto"/>
            <w:left w:val="none" w:sz="0" w:space="0" w:color="auto"/>
            <w:bottom w:val="none" w:sz="0" w:space="0" w:color="auto"/>
            <w:right w:val="none" w:sz="0" w:space="0" w:color="auto"/>
          </w:divBdr>
        </w:div>
        <w:div w:id="428156448">
          <w:marLeft w:val="0"/>
          <w:marRight w:val="0"/>
          <w:marTop w:val="0"/>
          <w:marBottom w:val="0"/>
          <w:divBdr>
            <w:top w:val="none" w:sz="0" w:space="0" w:color="auto"/>
            <w:left w:val="none" w:sz="0" w:space="0" w:color="auto"/>
            <w:bottom w:val="none" w:sz="0" w:space="0" w:color="auto"/>
            <w:right w:val="none" w:sz="0" w:space="0" w:color="auto"/>
          </w:divBdr>
        </w:div>
        <w:div w:id="8323385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4498911">
      <w:bodyDiv w:val="1"/>
      <w:marLeft w:val="0"/>
      <w:marRight w:val="0"/>
      <w:marTop w:val="0"/>
      <w:marBottom w:val="0"/>
      <w:divBdr>
        <w:top w:val="none" w:sz="0" w:space="0" w:color="auto"/>
        <w:left w:val="none" w:sz="0" w:space="0" w:color="auto"/>
        <w:bottom w:val="none" w:sz="0" w:space="0" w:color="auto"/>
        <w:right w:val="none" w:sz="0" w:space="0" w:color="auto"/>
      </w:divBdr>
      <w:divsChild>
        <w:div w:id="144399371">
          <w:marLeft w:val="0"/>
          <w:marRight w:val="0"/>
          <w:marTop w:val="0"/>
          <w:marBottom w:val="0"/>
          <w:divBdr>
            <w:top w:val="none" w:sz="0" w:space="0" w:color="auto"/>
            <w:left w:val="none" w:sz="0" w:space="0" w:color="auto"/>
            <w:bottom w:val="none" w:sz="0" w:space="0" w:color="auto"/>
            <w:right w:val="none" w:sz="0" w:space="0" w:color="auto"/>
          </w:divBdr>
        </w:div>
        <w:div w:id="732895553">
          <w:marLeft w:val="0"/>
          <w:marRight w:val="0"/>
          <w:marTop w:val="0"/>
          <w:marBottom w:val="0"/>
          <w:divBdr>
            <w:top w:val="none" w:sz="0" w:space="0" w:color="auto"/>
            <w:left w:val="none" w:sz="0" w:space="0" w:color="auto"/>
            <w:bottom w:val="none" w:sz="0" w:space="0" w:color="auto"/>
            <w:right w:val="none" w:sz="0" w:space="0" w:color="auto"/>
          </w:divBdr>
        </w:div>
        <w:div w:id="1786609291">
          <w:marLeft w:val="0"/>
          <w:marRight w:val="0"/>
          <w:marTop w:val="0"/>
          <w:marBottom w:val="0"/>
          <w:divBdr>
            <w:top w:val="none" w:sz="0" w:space="0" w:color="auto"/>
            <w:left w:val="none" w:sz="0" w:space="0" w:color="auto"/>
            <w:bottom w:val="none" w:sz="0" w:space="0" w:color="auto"/>
            <w:right w:val="none" w:sz="0" w:space="0" w:color="auto"/>
          </w:divBdr>
        </w:div>
        <w:div w:id="1225683695">
          <w:marLeft w:val="0"/>
          <w:marRight w:val="0"/>
          <w:marTop w:val="0"/>
          <w:marBottom w:val="0"/>
          <w:divBdr>
            <w:top w:val="none" w:sz="0" w:space="0" w:color="auto"/>
            <w:left w:val="none" w:sz="0" w:space="0" w:color="auto"/>
            <w:bottom w:val="none" w:sz="0" w:space="0" w:color="auto"/>
            <w:right w:val="none" w:sz="0" w:space="0" w:color="auto"/>
          </w:divBdr>
        </w:div>
        <w:div w:id="1773738885">
          <w:marLeft w:val="0"/>
          <w:marRight w:val="0"/>
          <w:marTop w:val="0"/>
          <w:marBottom w:val="0"/>
          <w:divBdr>
            <w:top w:val="none" w:sz="0" w:space="0" w:color="auto"/>
            <w:left w:val="none" w:sz="0" w:space="0" w:color="auto"/>
            <w:bottom w:val="none" w:sz="0" w:space="0" w:color="auto"/>
            <w:right w:val="none" w:sz="0" w:space="0" w:color="auto"/>
          </w:divBdr>
        </w:div>
        <w:div w:id="1427656812">
          <w:marLeft w:val="0"/>
          <w:marRight w:val="0"/>
          <w:marTop w:val="0"/>
          <w:marBottom w:val="0"/>
          <w:divBdr>
            <w:top w:val="none" w:sz="0" w:space="0" w:color="auto"/>
            <w:left w:val="none" w:sz="0" w:space="0" w:color="auto"/>
            <w:bottom w:val="none" w:sz="0" w:space="0" w:color="auto"/>
            <w:right w:val="none" w:sz="0" w:space="0" w:color="auto"/>
          </w:divBdr>
        </w:div>
        <w:div w:id="1796635901">
          <w:marLeft w:val="0"/>
          <w:marRight w:val="0"/>
          <w:marTop w:val="0"/>
          <w:marBottom w:val="0"/>
          <w:divBdr>
            <w:top w:val="none" w:sz="0" w:space="0" w:color="auto"/>
            <w:left w:val="none" w:sz="0" w:space="0" w:color="auto"/>
            <w:bottom w:val="none" w:sz="0" w:space="0" w:color="auto"/>
            <w:right w:val="none" w:sz="0" w:space="0" w:color="auto"/>
          </w:divBdr>
        </w:div>
        <w:div w:id="612712254">
          <w:marLeft w:val="0"/>
          <w:marRight w:val="0"/>
          <w:marTop w:val="0"/>
          <w:marBottom w:val="0"/>
          <w:divBdr>
            <w:top w:val="none" w:sz="0" w:space="0" w:color="auto"/>
            <w:left w:val="none" w:sz="0" w:space="0" w:color="auto"/>
            <w:bottom w:val="none" w:sz="0" w:space="0" w:color="auto"/>
            <w:right w:val="none" w:sz="0" w:space="0" w:color="auto"/>
          </w:divBdr>
        </w:div>
        <w:div w:id="915475052">
          <w:marLeft w:val="0"/>
          <w:marRight w:val="0"/>
          <w:marTop w:val="0"/>
          <w:marBottom w:val="0"/>
          <w:divBdr>
            <w:top w:val="none" w:sz="0" w:space="0" w:color="auto"/>
            <w:left w:val="none" w:sz="0" w:space="0" w:color="auto"/>
            <w:bottom w:val="none" w:sz="0" w:space="0" w:color="auto"/>
            <w:right w:val="none" w:sz="0" w:space="0" w:color="auto"/>
          </w:divBdr>
        </w:div>
        <w:div w:id="1852180859">
          <w:marLeft w:val="0"/>
          <w:marRight w:val="0"/>
          <w:marTop w:val="0"/>
          <w:marBottom w:val="0"/>
          <w:divBdr>
            <w:top w:val="none" w:sz="0" w:space="0" w:color="auto"/>
            <w:left w:val="none" w:sz="0" w:space="0" w:color="auto"/>
            <w:bottom w:val="none" w:sz="0" w:space="0" w:color="auto"/>
            <w:right w:val="none" w:sz="0" w:space="0" w:color="auto"/>
          </w:divBdr>
        </w:div>
        <w:div w:id="737244817">
          <w:marLeft w:val="0"/>
          <w:marRight w:val="0"/>
          <w:marTop w:val="0"/>
          <w:marBottom w:val="0"/>
          <w:divBdr>
            <w:top w:val="none" w:sz="0" w:space="0" w:color="auto"/>
            <w:left w:val="none" w:sz="0" w:space="0" w:color="auto"/>
            <w:bottom w:val="none" w:sz="0" w:space="0" w:color="auto"/>
            <w:right w:val="none" w:sz="0" w:space="0" w:color="auto"/>
          </w:divBdr>
        </w:div>
        <w:div w:id="1292517168">
          <w:marLeft w:val="0"/>
          <w:marRight w:val="0"/>
          <w:marTop w:val="0"/>
          <w:marBottom w:val="0"/>
          <w:divBdr>
            <w:top w:val="none" w:sz="0" w:space="0" w:color="auto"/>
            <w:left w:val="none" w:sz="0" w:space="0" w:color="auto"/>
            <w:bottom w:val="none" w:sz="0" w:space="0" w:color="auto"/>
            <w:right w:val="none" w:sz="0" w:space="0" w:color="auto"/>
          </w:divBdr>
        </w:div>
        <w:div w:id="768544135">
          <w:marLeft w:val="0"/>
          <w:marRight w:val="0"/>
          <w:marTop w:val="0"/>
          <w:marBottom w:val="0"/>
          <w:divBdr>
            <w:top w:val="none" w:sz="0" w:space="0" w:color="auto"/>
            <w:left w:val="none" w:sz="0" w:space="0" w:color="auto"/>
            <w:bottom w:val="none" w:sz="0" w:space="0" w:color="auto"/>
            <w:right w:val="none" w:sz="0" w:space="0" w:color="auto"/>
          </w:divBdr>
        </w:div>
        <w:div w:id="94637783">
          <w:marLeft w:val="0"/>
          <w:marRight w:val="0"/>
          <w:marTop w:val="0"/>
          <w:marBottom w:val="0"/>
          <w:divBdr>
            <w:top w:val="none" w:sz="0" w:space="0" w:color="auto"/>
            <w:left w:val="none" w:sz="0" w:space="0" w:color="auto"/>
            <w:bottom w:val="none" w:sz="0" w:space="0" w:color="auto"/>
            <w:right w:val="none" w:sz="0" w:space="0" w:color="auto"/>
          </w:divBdr>
        </w:div>
        <w:div w:id="1418093636">
          <w:marLeft w:val="0"/>
          <w:marRight w:val="0"/>
          <w:marTop w:val="0"/>
          <w:marBottom w:val="0"/>
          <w:divBdr>
            <w:top w:val="none" w:sz="0" w:space="0" w:color="auto"/>
            <w:left w:val="none" w:sz="0" w:space="0" w:color="auto"/>
            <w:bottom w:val="none" w:sz="0" w:space="0" w:color="auto"/>
            <w:right w:val="none" w:sz="0" w:space="0" w:color="auto"/>
          </w:divBdr>
        </w:div>
        <w:div w:id="861895395">
          <w:marLeft w:val="0"/>
          <w:marRight w:val="0"/>
          <w:marTop w:val="0"/>
          <w:marBottom w:val="0"/>
          <w:divBdr>
            <w:top w:val="none" w:sz="0" w:space="0" w:color="auto"/>
            <w:left w:val="none" w:sz="0" w:space="0" w:color="auto"/>
            <w:bottom w:val="none" w:sz="0" w:space="0" w:color="auto"/>
            <w:right w:val="none" w:sz="0" w:space="0" w:color="auto"/>
          </w:divBdr>
        </w:div>
        <w:div w:id="88432926">
          <w:marLeft w:val="0"/>
          <w:marRight w:val="0"/>
          <w:marTop w:val="0"/>
          <w:marBottom w:val="0"/>
          <w:divBdr>
            <w:top w:val="none" w:sz="0" w:space="0" w:color="auto"/>
            <w:left w:val="none" w:sz="0" w:space="0" w:color="auto"/>
            <w:bottom w:val="none" w:sz="0" w:space="0" w:color="auto"/>
            <w:right w:val="none" w:sz="0" w:space="0" w:color="auto"/>
          </w:divBdr>
        </w:div>
        <w:div w:id="1317032779">
          <w:marLeft w:val="0"/>
          <w:marRight w:val="0"/>
          <w:marTop w:val="0"/>
          <w:marBottom w:val="0"/>
          <w:divBdr>
            <w:top w:val="none" w:sz="0" w:space="0" w:color="auto"/>
            <w:left w:val="none" w:sz="0" w:space="0" w:color="auto"/>
            <w:bottom w:val="none" w:sz="0" w:space="0" w:color="auto"/>
            <w:right w:val="none" w:sz="0" w:space="0" w:color="auto"/>
          </w:divBdr>
        </w:div>
        <w:div w:id="141237242">
          <w:marLeft w:val="0"/>
          <w:marRight w:val="0"/>
          <w:marTop w:val="0"/>
          <w:marBottom w:val="0"/>
          <w:divBdr>
            <w:top w:val="none" w:sz="0" w:space="0" w:color="auto"/>
            <w:left w:val="none" w:sz="0" w:space="0" w:color="auto"/>
            <w:bottom w:val="none" w:sz="0" w:space="0" w:color="auto"/>
            <w:right w:val="none" w:sz="0" w:space="0" w:color="auto"/>
          </w:divBdr>
        </w:div>
        <w:div w:id="1667974994">
          <w:marLeft w:val="0"/>
          <w:marRight w:val="0"/>
          <w:marTop w:val="0"/>
          <w:marBottom w:val="0"/>
          <w:divBdr>
            <w:top w:val="none" w:sz="0" w:space="0" w:color="auto"/>
            <w:left w:val="none" w:sz="0" w:space="0" w:color="auto"/>
            <w:bottom w:val="none" w:sz="0" w:space="0" w:color="auto"/>
            <w:right w:val="none" w:sz="0" w:space="0" w:color="auto"/>
          </w:divBdr>
        </w:div>
      </w:divsChild>
    </w:div>
    <w:div w:id="1092239443">
      <w:bodyDiv w:val="1"/>
      <w:marLeft w:val="0"/>
      <w:marRight w:val="0"/>
      <w:marTop w:val="0"/>
      <w:marBottom w:val="0"/>
      <w:divBdr>
        <w:top w:val="none" w:sz="0" w:space="0" w:color="auto"/>
        <w:left w:val="none" w:sz="0" w:space="0" w:color="auto"/>
        <w:bottom w:val="none" w:sz="0" w:space="0" w:color="auto"/>
        <w:right w:val="none" w:sz="0" w:space="0" w:color="auto"/>
      </w:divBdr>
      <w:divsChild>
        <w:div w:id="397478966">
          <w:marLeft w:val="0"/>
          <w:marRight w:val="0"/>
          <w:marTop w:val="0"/>
          <w:marBottom w:val="0"/>
          <w:divBdr>
            <w:top w:val="none" w:sz="0" w:space="0" w:color="auto"/>
            <w:left w:val="none" w:sz="0" w:space="0" w:color="auto"/>
            <w:bottom w:val="none" w:sz="0" w:space="0" w:color="auto"/>
            <w:right w:val="none" w:sz="0" w:space="0" w:color="auto"/>
          </w:divBdr>
        </w:div>
        <w:div w:id="134572306">
          <w:marLeft w:val="0"/>
          <w:marRight w:val="0"/>
          <w:marTop w:val="0"/>
          <w:marBottom w:val="0"/>
          <w:divBdr>
            <w:top w:val="none" w:sz="0" w:space="0" w:color="auto"/>
            <w:left w:val="none" w:sz="0" w:space="0" w:color="auto"/>
            <w:bottom w:val="none" w:sz="0" w:space="0" w:color="auto"/>
            <w:right w:val="none" w:sz="0" w:space="0" w:color="auto"/>
          </w:divBdr>
        </w:div>
        <w:div w:id="2107842936">
          <w:marLeft w:val="0"/>
          <w:marRight w:val="0"/>
          <w:marTop w:val="0"/>
          <w:marBottom w:val="0"/>
          <w:divBdr>
            <w:top w:val="none" w:sz="0" w:space="0" w:color="auto"/>
            <w:left w:val="none" w:sz="0" w:space="0" w:color="auto"/>
            <w:bottom w:val="none" w:sz="0" w:space="0" w:color="auto"/>
            <w:right w:val="none" w:sz="0" w:space="0" w:color="auto"/>
          </w:divBdr>
        </w:div>
        <w:div w:id="219824924">
          <w:marLeft w:val="0"/>
          <w:marRight w:val="0"/>
          <w:marTop w:val="0"/>
          <w:marBottom w:val="0"/>
          <w:divBdr>
            <w:top w:val="none" w:sz="0" w:space="0" w:color="auto"/>
            <w:left w:val="none" w:sz="0" w:space="0" w:color="auto"/>
            <w:bottom w:val="none" w:sz="0" w:space="0" w:color="auto"/>
            <w:right w:val="none" w:sz="0" w:space="0" w:color="auto"/>
          </w:divBdr>
        </w:div>
        <w:div w:id="750858345">
          <w:marLeft w:val="0"/>
          <w:marRight w:val="0"/>
          <w:marTop w:val="0"/>
          <w:marBottom w:val="0"/>
          <w:divBdr>
            <w:top w:val="none" w:sz="0" w:space="0" w:color="auto"/>
            <w:left w:val="none" w:sz="0" w:space="0" w:color="auto"/>
            <w:bottom w:val="none" w:sz="0" w:space="0" w:color="auto"/>
            <w:right w:val="none" w:sz="0" w:space="0" w:color="auto"/>
          </w:divBdr>
        </w:div>
        <w:div w:id="1035738817">
          <w:marLeft w:val="0"/>
          <w:marRight w:val="0"/>
          <w:marTop w:val="0"/>
          <w:marBottom w:val="0"/>
          <w:divBdr>
            <w:top w:val="none" w:sz="0" w:space="0" w:color="auto"/>
            <w:left w:val="none" w:sz="0" w:space="0" w:color="auto"/>
            <w:bottom w:val="none" w:sz="0" w:space="0" w:color="auto"/>
            <w:right w:val="none" w:sz="0" w:space="0" w:color="auto"/>
          </w:divBdr>
        </w:div>
        <w:div w:id="1436094204">
          <w:marLeft w:val="0"/>
          <w:marRight w:val="0"/>
          <w:marTop w:val="0"/>
          <w:marBottom w:val="0"/>
          <w:divBdr>
            <w:top w:val="none" w:sz="0" w:space="0" w:color="auto"/>
            <w:left w:val="none" w:sz="0" w:space="0" w:color="auto"/>
            <w:bottom w:val="none" w:sz="0" w:space="0" w:color="auto"/>
            <w:right w:val="none" w:sz="0" w:space="0" w:color="auto"/>
          </w:divBdr>
        </w:div>
        <w:div w:id="2028287784">
          <w:marLeft w:val="0"/>
          <w:marRight w:val="0"/>
          <w:marTop w:val="0"/>
          <w:marBottom w:val="0"/>
          <w:divBdr>
            <w:top w:val="none" w:sz="0" w:space="0" w:color="auto"/>
            <w:left w:val="none" w:sz="0" w:space="0" w:color="auto"/>
            <w:bottom w:val="none" w:sz="0" w:space="0" w:color="auto"/>
            <w:right w:val="none" w:sz="0" w:space="0" w:color="auto"/>
          </w:divBdr>
        </w:div>
        <w:div w:id="169872378">
          <w:marLeft w:val="0"/>
          <w:marRight w:val="0"/>
          <w:marTop w:val="0"/>
          <w:marBottom w:val="0"/>
          <w:divBdr>
            <w:top w:val="none" w:sz="0" w:space="0" w:color="auto"/>
            <w:left w:val="none" w:sz="0" w:space="0" w:color="auto"/>
            <w:bottom w:val="none" w:sz="0" w:space="0" w:color="auto"/>
            <w:right w:val="none" w:sz="0" w:space="0" w:color="auto"/>
          </w:divBdr>
        </w:div>
        <w:div w:id="2079010818">
          <w:marLeft w:val="0"/>
          <w:marRight w:val="0"/>
          <w:marTop w:val="0"/>
          <w:marBottom w:val="0"/>
          <w:divBdr>
            <w:top w:val="none" w:sz="0" w:space="0" w:color="auto"/>
            <w:left w:val="none" w:sz="0" w:space="0" w:color="auto"/>
            <w:bottom w:val="none" w:sz="0" w:space="0" w:color="auto"/>
            <w:right w:val="none" w:sz="0" w:space="0" w:color="auto"/>
          </w:divBdr>
        </w:div>
        <w:div w:id="1476336880">
          <w:marLeft w:val="0"/>
          <w:marRight w:val="0"/>
          <w:marTop w:val="0"/>
          <w:marBottom w:val="0"/>
          <w:divBdr>
            <w:top w:val="none" w:sz="0" w:space="0" w:color="auto"/>
            <w:left w:val="none" w:sz="0" w:space="0" w:color="auto"/>
            <w:bottom w:val="none" w:sz="0" w:space="0" w:color="auto"/>
            <w:right w:val="none" w:sz="0" w:space="0" w:color="auto"/>
          </w:divBdr>
        </w:div>
        <w:div w:id="906650460">
          <w:marLeft w:val="0"/>
          <w:marRight w:val="0"/>
          <w:marTop w:val="0"/>
          <w:marBottom w:val="0"/>
          <w:divBdr>
            <w:top w:val="none" w:sz="0" w:space="0" w:color="auto"/>
            <w:left w:val="none" w:sz="0" w:space="0" w:color="auto"/>
            <w:bottom w:val="none" w:sz="0" w:space="0" w:color="auto"/>
            <w:right w:val="none" w:sz="0" w:space="0" w:color="auto"/>
          </w:divBdr>
        </w:div>
        <w:div w:id="1732189117">
          <w:marLeft w:val="0"/>
          <w:marRight w:val="0"/>
          <w:marTop w:val="0"/>
          <w:marBottom w:val="0"/>
          <w:divBdr>
            <w:top w:val="none" w:sz="0" w:space="0" w:color="auto"/>
            <w:left w:val="none" w:sz="0" w:space="0" w:color="auto"/>
            <w:bottom w:val="none" w:sz="0" w:space="0" w:color="auto"/>
            <w:right w:val="none" w:sz="0" w:space="0" w:color="auto"/>
          </w:divBdr>
        </w:div>
        <w:div w:id="572810967">
          <w:marLeft w:val="0"/>
          <w:marRight w:val="0"/>
          <w:marTop w:val="0"/>
          <w:marBottom w:val="0"/>
          <w:divBdr>
            <w:top w:val="none" w:sz="0" w:space="0" w:color="auto"/>
            <w:left w:val="none" w:sz="0" w:space="0" w:color="auto"/>
            <w:bottom w:val="none" w:sz="0" w:space="0" w:color="auto"/>
            <w:right w:val="none" w:sz="0" w:space="0" w:color="auto"/>
          </w:divBdr>
        </w:div>
        <w:div w:id="1958871096">
          <w:marLeft w:val="0"/>
          <w:marRight w:val="0"/>
          <w:marTop w:val="0"/>
          <w:marBottom w:val="0"/>
          <w:divBdr>
            <w:top w:val="none" w:sz="0" w:space="0" w:color="auto"/>
            <w:left w:val="none" w:sz="0" w:space="0" w:color="auto"/>
            <w:bottom w:val="none" w:sz="0" w:space="0" w:color="auto"/>
            <w:right w:val="none" w:sz="0" w:space="0" w:color="auto"/>
          </w:divBdr>
        </w:div>
        <w:div w:id="1794711738">
          <w:marLeft w:val="0"/>
          <w:marRight w:val="0"/>
          <w:marTop w:val="0"/>
          <w:marBottom w:val="0"/>
          <w:divBdr>
            <w:top w:val="none" w:sz="0" w:space="0" w:color="auto"/>
            <w:left w:val="none" w:sz="0" w:space="0" w:color="auto"/>
            <w:bottom w:val="none" w:sz="0" w:space="0" w:color="auto"/>
            <w:right w:val="none" w:sz="0" w:space="0" w:color="auto"/>
          </w:divBdr>
        </w:div>
        <w:div w:id="3870341">
          <w:marLeft w:val="0"/>
          <w:marRight w:val="0"/>
          <w:marTop w:val="0"/>
          <w:marBottom w:val="0"/>
          <w:divBdr>
            <w:top w:val="none" w:sz="0" w:space="0" w:color="auto"/>
            <w:left w:val="none" w:sz="0" w:space="0" w:color="auto"/>
            <w:bottom w:val="none" w:sz="0" w:space="0" w:color="auto"/>
            <w:right w:val="none" w:sz="0" w:space="0" w:color="auto"/>
          </w:divBdr>
        </w:div>
        <w:div w:id="156776134">
          <w:marLeft w:val="0"/>
          <w:marRight w:val="0"/>
          <w:marTop w:val="0"/>
          <w:marBottom w:val="0"/>
          <w:divBdr>
            <w:top w:val="none" w:sz="0" w:space="0" w:color="auto"/>
            <w:left w:val="none" w:sz="0" w:space="0" w:color="auto"/>
            <w:bottom w:val="none" w:sz="0" w:space="0" w:color="auto"/>
            <w:right w:val="none" w:sz="0" w:space="0" w:color="auto"/>
          </w:divBdr>
        </w:div>
        <w:div w:id="1750082558">
          <w:marLeft w:val="0"/>
          <w:marRight w:val="0"/>
          <w:marTop w:val="0"/>
          <w:marBottom w:val="0"/>
          <w:divBdr>
            <w:top w:val="none" w:sz="0" w:space="0" w:color="auto"/>
            <w:left w:val="none" w:sz="0" w:space="0" w:color="auto"/>
            <w:bottom w:val="none" w:sz="0" w:space="0" w:color="auto"/>
            <w:right w:val="none" w:sz="0" w:space="0" w:color="auto"/>
          </w:divBdr>
        </w:div>
        <w:div w:id="177262552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5207278">
      <w:bodyDiv w:val="1"/>
      <w:marLeft w:val="0"/>
      <w:marRight w:val="0"/>
      <w:marTop w:val="0"/>
      <w:marBottom w:val="0"/>
      <w:divBdr>
        <w:top w:val="none" w:sz="0" w:space="0" w:color="auto"/>
        <w:left w:val="none" w:sz="0" w:space="0" w:color="auto"/>
        <w:bottom w:val="none" w:sz="0" w:space="0" w:color="auto"/>
        <w:right w:val="none" w:sz="0" w:space="0" w:color="auto"/>
      </w:divBdr>
      <w:divsChild>
        <w:div w:id="1284651518">
          <w:marLeft w:val="0"/>
          <w:marRight w:val="0"/>
          <w:marTop w:val="0"/>
          <w:marBottom w:val="0"/>
          <w:divBdr>
            <w:top w:val="none" w:sz="0" w:space="0" w:color="auto"/>
            <w:left w:val="none" w:sz="0" w:space="0" w:color="auto"/>
            <w:bottom w:val="none" w:sz="0" w:space="0" w:color="auto"/>
            <w:right w:val="none" w:sz="0" w:space="0" w:color="auto"/>
          </w:divBdr>
        </w:div>
        <w:div w:id="1474177260">
          <w:marLeft w:val="0"/>
          <w:marRight w:val="0"/>
          <w:marTop w:val="0"/>
          <w:marBottom w:val="0"/>
          <w:divBdr>
            <w:top w:val="none" w:sz="0" w:space="0" w:color="auto"/>
            <w:left w:val="none" w:sz="0" w:space="0" w:color="auto"/>
            <w:bottom w:val="none" w:sz="0" w:space="0" w:color="auto"/>
            <w:right w:val="none" w:sz="0" w:space="0" w:color="auto"/>
          </w:divBdr>
        </w:div>
        <w:div w:id="1879469127">
          <w:marLeft w:val="0"/>
          <w:marRight w:val="0"/>
          <w:marTop w:val="0"/>
          <w:marBottom w:val="0"/>
          <w:divBdr>
            <w:top w:val="none" w:sz="0" w:space="0" w:color="auto"/>
            <w:left w:val="none" w:sz="0" w:space="0" w:color="auto"/>
            <w:bottom w:val="none" w:sz="0" w:space="0" w:color="auto"/>
            <w:right w:val="none" w:sz="0" w:space="0" w:color="auto"/>
          </w:divBdr>
        </w:div>
        <w:div w:id="43605807">
          <w:marLeft w:val="0"/>
          <w:marRight w:val="0"/>
          <w:marTop w:val="0"/>
          <w:marBottom w:val="0"/>
          <w:divBdr>
            <w:top w:val="none" w:sz="0" w:space="0" w:color="auto"/>
            <w:left w:val="none" w:sz="0" w:space="0" w:color="auto"/>
            <w:bottom w:val="none" w:sz="0" w:space="0" w:color="auto"/>
            <w:right w:val="none" w:sz="0" w:space="0" w:color="auto"/>
          </w:divBdr>
        </w:div>
        <w:div w:id="1158380183">
          <w:marLeft w:val="0"/>
          <w:marRight w:val="0"/>
          <w:marTop w:val="0"/>
          <w:marBottom w:val="0"/>
          <w:divBdr>
            <w:top w:val="none" w:sz="0" w:space="0" w:color="auto"/>
            <w:left w:val="none" w:sz="0" w:space="0" w:color="auto"/>
            <w:bottom w:val="none" w:sz="0" w:space="0" w:color="auto"/>
            <w:right w:val="none" w:sz="0" w:space="0" w:color="auto"/>
          </w:divBdr>
        </w:div>
        <w:div w:id="757866058">
          <w:marLeft w:val="0"/>
          <w:marRight w:val="0"/>
          <w:marTop w:val="0"/>
          <w:marBottom w:val="0"/>
          <w:divBdr>
            <w:top w:val="none" w:sz="0" w:space="0" w:color="auto"/>
            <w:left w:val="none" w:sz="0" w:space="0" w:color="auto"/>
            <w:bottom w:val="none" w:sz="0" w:space="0" w:color="auto"/>
            <w:right w:val="none" w:sz="0" w:space="0" w:color="auto"/>
          </w:divBdr>
        </w:div>
        <w:div w:id="31803988">
          <w:marLeft w:val="0"/>
          <w:marRight w:val="0"/>
          <w:marTop w:val="0"/>
          <w:marBottom w:val="0"/>
          <w:divBdr>
            <w:top w:val="none" w:sz="0" w:space="0" w:color="auto"/>
            <w:left w:val="none" w:sz="0" w:space="0" w:color="auto"/>
            <w:bottom w:val="none" w:sz="0" w:space="0" w:color="auto"/>
            <w:right w:val="none" w:sz="0" w:space="0" w:color="auto"/>
          </w:divBdr>
        </w:div>
        <w:div w:id="492070053">
          <w:marLeft w:val="0"/>
          <w:marRight w:val="0"/>
          <w:marTop w:val="0"/>
          <w:marBottom w:val="0"/>
          <w:divBdr>
            <w:top w:val="none" w:sz="0" w:space="0" w:color="auto"/>
            <w:left w:val="none" w:sz="0" w:space="0" w:color="auto"/>
            <w:bottom w:val="none" w:sz="0" w:space="0" w:color="auto"/>
            <w:right w:val="none" w:sz="0" w:space="0" w:color="auto"/>
          </w:divBdr>
        </w:div>
        <w:div w:id="637758827">
          <w:marLeft w:val="0"/>
          <w:marRight w:val="0"/>
          <w:marTop w:val="0"/>
          <w:marBottom w:val="0"/>
          <w:divBdr>
            <w:top w:val="none" w:sz="0" w:space="0" w:color="auto"/>
            <w:left w:val="none" w:sz="0" w:space="0" w:color="auto"/>
            <w:bottom w:val="none" w:sz="0" w:space="0" w:color="auto"/>
            <w:right w:val="none" w:sz="0" w:space="0" w:color="auto"/>
          </w:divBdr>
        </w:div>
        <w:div w:id="1034891883">
          <w:marLeft w:val="0"/>
          <w:marRight w:val="0"/>
          <w:marTop w:val="0"/>
          <w:marBottom w:val="0"/>
          <w:divBdr>
            <w:top w:val="none" w:sz="0" w:space="0" w:color="auto"/>
            <w:left w:val="none" w:sz="0" w:space="0" w:color="auto"/>
            <w:bottom w:val="none" w:sz="0" w:space="0" w:color="auto"/>
            <w:right w:val="none" w:sz="0" w:space="0" w:color="auto"/>
          </w:divBdr>
        </w:div>
        <w:div w:id="1094204747">
          <w:marLeft w:val="0"/>
          <w:marRight w:val="0"/>
          <w:marTop w:val="0"/>
          <w:marBottom w:val="0"/>
          <w:divBdr>
            <w:top w:val="none" w:sz="0" w:space="0" w:color="auto"/>
            <w:left w:val="none" w:sz="0" w:space="0" w:color="auto"/>
            <w:bottom w:val="none" w:sz="0" w:space="0" w:color="auto"/>
            <w:right w:val="none" w:sz="0" w:space="0" w:color="auto"/>
          </w:divBdr>
        </w:div>
        <w:div w:id="146939135">
          <w:marLeft w:val="0"/>
          <w:marRight w:val="0"/>
          <w:marTop w:val="0"/>
          <w:marBottom w:val="0"/>
          <w:divBdr>
            <w:top w:val="none" w:sz="0" w:space="0" w:color="auto"/>
            <w:left w:val="none" w:sz="0" w:space="0" w:color="auto"/>
            <w:bottom w:val="none" w:sz="0" w:space="0" w:color="auto"/>
            <w:right w:val="none" w:sz="0" w:space="0" w:color="auto"/>
          </w:divBdr>
        </w:div>
        <w:div w:id="1787386221">
          <w:marLeft w:val="0"/>
          <w:marRight w:val="0"/>
          <w:marTop w:val="0"/>
          <w:marBottom w:val="0"/>
          <w:divBdr>
            <w:top w:val="none" w:sz="0" w:space="0" w:color="auto"/>
            <w:left w:val="none" w:sz="0" w:space="0" w:color="auto"/>
            <w:bottom w:val="none" w:sz="0" w:space="0" w:color="auto"/>
            <w:right w:val="none" w:sz="0" w:space="0" w:color="auto"/>
          </w:divBdr>
        </w:div>
        <w:div w:id="1442653493">
          <w:marLeft w:val="0"/>
          <w:marRight w:val="0"/>
          <w:marTop w:val="0"/>
          <w:marBottom w:val="0"/>
          <w:divBdr>
            <w:top w:val="none" w:sz="0" w:space="0" w:color="auto"/>
            <w:left w:val="none" w:sz="0" w:space="0" w:color="auto"/>
            <w:bottom w:val="none" w:sz="0" w:space="0" w:color="auto"/>
            <w:right w:val="none" w:sz="0" w:space="0" w:color="auto"/>
          </w:divBdr>
        </w:div>
        <w:div w:id="1654262561">
          <w:marLeft w:val="0"/>
          <w:marRight w:val="0"/>
          <w:marTop w:val="0"/>
          <w:marBottom w:val="0"/>
          <w:divBdr>
            <w:top w:val="none" w:sz="0" w:space="0" w:color="auto"/>
            <w:left w:val="none" w:sz="0" w:space="0" w:color="auto"/>
            <w:bottom w:val="none" w:sz="0" w:space="0" w:color="auto"/>
            <w:right w:val="none" w:sz="0" w:space="0" w:color="auto"/>
          </w:divBdr>
        </w:div>
        <w:div w:id="2134784997">
          <w:marLeft w:val="0"/>
          <w:marRight w:val="0"/>
          <w:marTop w:val="0"/>
          <w:marBottom w:val="0"/>
          <w:divBdr>
            <w:top w:val="none" w:sz="0" w:space="0" w:color="auto"/>
            <w:left w:val="none" w:sz="0" w:space="0" w:color="auto"/>
            <w:bottom w:val="none" w:sz="0" w:space="0" w:color="auto"/>
            <w:right w:val="none" w:sz="0" w:space="0" w:color="auto"/>
          </w:divBdr>
        </w:div>
        <w:div w:id="1234468599">
          <w:marLeft w:val="0"/>
          <w:marRight w:val="0"/>
          <w:marTop w:val="0"/>
          <w:marBottom w:val="0"/>
          <w:divBdr>
            <w:top w:val="none" w:sz="0" w:space="0" w:color="auto"/>
            <w:left w:val="none" w:sz="0" w:space="0" w:color="auto"/>
            <w:bottom w:val="none" w:sz="0" w:space="0" w:color="auto"/>
            <w:right w:val="none" w:sz="0" w:space="0" w:color="auto"/>
          </w:divBdr>
        </w:div>
        <w:div w:id="91902674">
          <w:marLeft w:val="0"/>
          <w:marRight w:val="0"/>
          <w:marTop w:val="0"/>
          <w:marBottom w:val="0"/>
          <w:divBdr>
            <w:top w:val="none" w:sz="0" w:space="0" w:color="auto"/>
            <w:left w:val="none" w:sz="0" w:space="0" w:color="auto"/>
            <w:bottom w:val="none" w:sz="0" w:space="0" w:color="auto"/>
            <w:right w:val="none" w:sz="0" w:space="0" w:color="auto"/>
          </w:divBdr>
        </w:div>
        <w:div w:id="1509563349">
          <w:marLeft w:val="0"/>
          <w:marRight w:val="0"/>
          <w:marTop w:val="0"/>
          <w:marBottom w:val="0"/>
          <w:divBdr>
            <w:top w:val="none" w:sz="0" w:space="0" w:color="auto"/>
            <w:left w:val="none" w:sz="0" w:space="0" w:color="auto"/>
            <w:bottom w:val="none" w:sz="0" w:space="0" w:color="auto"/>
            <w:right w:val="none" w:sz="0" w:space="0" w:color="auto"/>
          </w:divBdr>
        </w:div>
        <w:div w:id="1231883517">
          <w:marLeft w:val="0"/>
          <w:marRight w:val="0"/>
          <w:marTop w:val="0"/>
          <w:marBottom w:val="0"/>
          <w:divBdr>
            <w:top w:val="none" w:sz="0" w:space="0" w:color="auto"/>
            <w:left w:val="none" w:sz="0" w:space="0" w:color="auto"/>
            <w:bottom w:val="none" w:sz="0" w:space="0" w:color="auto"/>
            <w:right w:val="none" w:sz="0" w:space="0" w:color="auto"/>
          </w:divBdr>
        </w:div>
      </w:divsChild>
    </w:div>
    <w:div w:id="1470055871">
      <w:bodyDiv w:val="1"/>
      <w:marLeft w:val="0"/>
      <w:marRight w:val="0"/>
      <w:marTop w:val="0"/>
      <w:marBottom w:val="0"/>
      <w:divBdr>
        <w:top w:val="none" w:sz="0" w:space="0" w:color="auto"/>
        <w:left w:val="none" w:sz="0" w:space="0" w:color="auto"/>
        <w:bottom w:val="none" w:sz="0" w:space="0" w:color="auto"/>
        <w:right w:val="none" w:sz="0" w:space="0" w:color="auto"/>
      </w:divBdr>
      <w:divsChild>
        <w:div w:id="324742362">
          <w:marLeft w:val="0"/>
          <w:marRight w:val="0"/>
          <w:marTop w:val="0"/>
          <w:marBottom w:val="0"/>
          <w:divBdr>
            <w:top w:val="none" w:sz="0" w:space="0" w:color="auto"/>
            <w:left w:val="none" w:sz="0" w:space="0" w:color="auto"/>
            <w:bottom w:val="none" w:sz="0" w:space="0" w:color="auto"/>
            <w:right w:val="none" w:sz="0" w:space="0" w:color="auto"/>
          </w:divBdr>
        </w:div>
        <w:div w:id="768695641">
          <w:marLeft w:val="0"/>
          <w:marRight w:val="0"/>
          <w:marTop w:val="0"/>
          <w:marBottom w:val="0"/>
          <w:divBdr>
            <w:top w:val="none" w:sz="0" w:space="0" w:color="auto"/>
            <w:left w:val="none" w:sz="0" w:space="0" w:color="auto"/>
            <w:bottom w:val="none" w:sz="0" w:space="0" w:color="auto"/>
            <w:right w:val="none" w:sz="0" w:space="0" w:color="auto"/>
          </w:divBdr>
        </w:div>
        <w:div w:id="1070739309">
          <w:marLeft w:val="0"/>
          <w:marRight w:val="0"/>
          <w:marTop w:val="0"/>
          <w:marBottom w:val="0"/>
          <w:divBdr>
            <w:top w:val="none" w:sz="0" w:space="0" w:color="auto"/>
            <w:left w:val="none" w:sz="0" w:space="0" w:color="auto"/>
            <w:bottom w:val="none" w:sz="0" w:space="0" w:color="auto"/>
            <w:right w:val="none" w:sz="0" w:space="0" w:color="auto"/>
          </w:divBdr>
        </w:div>
        <w:div w:id="2101831988">
          <w:marLeft w:val="0"/>
          <w:marRight w:val="0"/>
          <w:marTop w:val="0"/>
          <w:marBottom w:val="0"/>
          <w:divBdr>
            <w:top w:val="none" w:sz="0" w:space="0" w:color="auto"/>
            <w:left w:val="none" w:sz="0" w:space="0" w:color="auto"/>
            <w:bottom w:val="none" w:sz="0" w:space="0" w:color="auto"/>
            <w:right w:val="none" w:sz="0" w:space="0" w:color="auto"/>
          </w:divBdr>
        </w:div>
        <w:div w:id="116415153">
          <w:marLeft w:val="0"/>
          <w:marRight w:val="0"/>
          <w:marTop w:val="0"/>
          <w:marBottom w:val="0"/>
          <w:divBdr>
            <w:top w:val="none" w:sz="0" w:space="0" w:color="auto"/>
            <w:left w:val="none" w:sz="0" w:space="0" w:color="auto"/>
            <w:bottom w:val="none" w:sz="0" w:space="0" w:color="auto"/>
            <w:right w:val="none" w:sz="0" w:space="0" w:color="auto"/>
          </w:divBdr>
        </w:div>
        <w:div w:id="1602951391">
          <w:marLeft w:val="0"/>
          <w:marRight w:val="0"/>
          <w:marTop w:val="0"/>
          <w:marBottom w:val="0"/>
          <w:divBdr>
            <w:top w:val="none" w:sz="0" w:space="0" w:color="auto"/>
            <w:left w:val="none" w:sz="0" w:space="0" w:color="auto"/>
            <w:bottom w:val="none" w:sz="0" w:space="0" w:color="auto"/>
            <w:right w:val="none" w:sz="0" w:space="0" w:color="auto"/>
          </w:divBdr>
        </w:div>
        <w:div w:id="756289676">
          <w:marLeft w:val="0"/>
          <w:marRight w:val="0"/>
          <w:marTop w:val="0"/>
          <w:marBottom w:val="0"/>
          <w:divBdr>
            <w:top w:val="none" w:sz="0" w:space="0" w:color="auto"/>
            <w:left w:val="none" w:sz="0" w:space="0" w:color="auto"/>
            <w:bottom w:val="none" w:sz="0" w:space="0" w:color="auto"/>
            <w:right w:val="none" w:sz="0" w:space="0" w:color="auto"/>
          </w:divBdr>
        </w:div>
        <w:div w:id="1179082304">
          <w:marLeft w:val="0"/>
          <w:marRight w:val="0"/>
          <w:marTop w:val="0"/>
          <w:marBottom w:val="0"/>
          <w:divBdr>
            <w:top w:val="none" w:sz="0" w:space="0" w:color="auto"/>
            <w:left w:val="none" w:sz="0" w:space="0" w:color="auto"/>
            <w:bottom w:val="none" w:sz="0" w:space="0" w:color="auto"/>
            <w:right w:val="none" w:sz="0" w:space="0" w:color="auto"/>
          </w:divBdr>
        </w:div>
        <w:div w:id="1803226768">
          <w:marLeft w:val="0"/>
          <w:marRight w:val="0"/>
          <w:marTop w:val="0"/>
          <w:marBottom w:val="0"/>
          <w:divBdr>
            <w:top w:val="none" w:sz="0" w:space="0" w:color="auto"/>
            <w:left w:val="none" w:sz="0" w:space="0" w:color="auto"/>
            <w:bottom w:val="none" w:sz="0" w:space="0" w:color="auto"/>
            <w:right w:val="none" w:sz="0" w:space="0" w:color="auto"/>
          </w:divBdr>
        </w:div>
        <w:div w:id="1179083483">
          <w:marLeft w:val="0"/>
          <w:marRight w:val="0"/>
          <w:marTop w:val="0"/>
          <w:marBottom w:val="0"/>
          <w:divBdr>
            <w:top w:val="none" w:sz="0" w:space="0" w:color="auto"/>
            <w:left w:val="none" w:sz="0" w:space="0" w:color="auto"/>
            <w:bottom w:val="none" w:sz="0" w:space="0" w:color="auto"/>
            <w:right w:val="none" w:sz="0" w:space="0" w:color="auto"/>
          </w:divBdr>
        </w:div>
        <w:div w:id="2129546877">
          <w:marLeft w:val="0"/>
          <w:marRight w:val="0"/>
          <w:marTop w:val="0"/>
          <w:marBottom w:val="0"/>
          <w:divBdr>
            <w:top w:val="none" w:sz="0" w:space="0" w:color="auto"/>
            <w:left w:val="none" w:sz="0" w:space="0" w:color="auto"/>
            <w:bottom w:val="none" w:sz="0" w:space="0" w:color="auto"/>
            <w:right w:val="none" w:sz="0" w:space="0" w:color="auto"/>
          </w:divBdr>
        </w:div>
        <w:div w:id="846485799">
          <w:marLeft w:val="0"/>
          <w:marRight w:val="0"/>
          <w:marTop w:val="0"/>
          <w:marBottom w:val="0"/>
          <w:divBdr>
            <w:top w:val="none" w:sz="0" w:space="0" w:color="auto"/>
            <w:left w:val="none" w:sz="0" w:space="0" w:color="auto"/>
            <w:bottom w:val="none" w:sz="0" w:space="0" w:color="auto"/>
            <w:right w:val="none" w:sz="0" w:space="0" w:color="auto"/>
          </w:divBdr>
        </w:div>
        <w:div w:id="1654487121">
          <w:marLeft w:val="0"/>
          <w:marRight w:val="0"/>
          <w:marTop w:val="0"/>
          <w:marBottom w:val="0"/>
          <w:divBdr>
            <w:top w:val="none" w:sz="0" w:space="0" w:color="auto"/>
            <w:left w:val="none" w:sz="0" w:space="0" w:color="auto"/>
            <w:bottom w:val="none" w:sz="0" w:space="0" w:color="auto"/>
            <w:right w:val="none" w:sz="0" w:space="0" w:color="auto"/>
          </w:divBdr>
        </w:div>
        <w:div w:id="1516849660">
          <w:marLeft w:val="0"/>
          <w:marRight w:val="0"/>
          <w:marTop w:val="0"/>
          <w:marBottom w:val="0"/>
          <w:divBdr>
            <w:top w:val="none" w:sz="0" w:space="0" w:color="auto"/>
            <w:left w:val="none" w:sz="0" w:space="0" w:color="auto"/>
            <w:bottom w:val="none" w:sz="0" w:space="0" w:color="auto"/>
            <w:right w:val="none" w:sz="0" w:space="0" w:color="auto"/>
          </w:divBdr>
        </w:div>
        <w:div w:id="1748764920">
          <w:marLeft w:val="0"/>
          <w:marRight w:val="0"/>
          <w:marTop w:val="0"/>
          <w:marBottom w:val="0"/>
          <w:divBdr>
            <w:top w:val="none" w:sz="0" w:space="0" w:color="auto"/>
            <w:left w:val="none" w:sz="0" w:space="0" w:color="auto"/>
            <w:bottom w:val="none" w:sz="0" w:space="0" w:color="auto"/>
            <w:right w:val="none" w:sz="0" w:space="0" w:color="auto"/>
          </w:divBdr>
        </w:div>
        <w:div w:id="549079439">
          <w:marLeft w:val="0"/>
          <w:marRight w:val="0"/>
          <w:marTop w:val="0"/>
          <w:marBottom w:val="0"/>
          <w:divBdr>
            <w:top w:val="none" w:sz="0" w:space="0" w:color="auto"/>
            <w:left w:val="none" w:sz="0" w:space="0" w:color="auto"/>
            <w:bottom w:val="none" w:sz="0" w:space="0" w:color="auto"/>
            <w:right w:val="none" w:sz="0" w:space="0" w:color="auto"/>
          </w:divBdr>
        </w:div>
        <w:div w:id="115954982">
          <w:marLeft w:val="0"/>
          <w:marRight w:val="0"/>
          <w:marTop w:val="0"/>
          <w:marBottom w:val="0"/>
          <w:divBdr>
            <w:top w:val="none" w:sz="0" w:space="0" w:color="auto"/>
            <w:left w:val="none" w:sz="0" w:space="0" w:color="auto"/>
            <w:bottom w:val="none" w:sz="0" w:space="0" w:color="auto"/>
            <w:right w:val="none" w:sz="0" w:space="0" w:color="auto"/>
          </w:divBdr>
        </w:div>
        <w:div w:id="714157630">
          <w:marLeft w:val="0"/>
          <w:marRight w:val="0"/>
          <w:marTop w:val="0"/>
          <w:marBottom w:val="0"/>
          <w:divBdr>
            <w:top w:val="none" w:sz="0" w:space="0" w:color="auto"/>
            <w:left w:val="none" w:sz="0" w:space="0" w:color="auto"/>
            <w:bottom w:val="none" w:sz="0" w:space="0" w:color="auto"/>
            <w:right w:val="none" w:sz="0" w:space="0" w:color="auto"/>
          </w:divBdr>
        </w:div>
        <w:div w:id="310059649">
          <w:marLeft w:val="0"/>
          <w:marRight w:val="0"/>
          <w:marTop w:val="0"/>
          <w:marBottom w:val="0"/>
          <w:divBdr>
            <w:top w:val="none" w:sz="0" w:space="0" w:color="auto"/>
            <w:left w:val="none" w:sz="0" w:space="0" w:color="auto"/>
            <w:bottom w:val="none" w:sz="0" w:space="0" w:color="auto"/>
            <w:right w:val="none" w:sz="0" w:space="0" w:color="auto"/>
          </w:divBdr>
        </w:div>
        <w:div w:id="1040860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89</Pages>
  <Words>16040</Words>
  <Characters>101057</Characters>
  <Application>Microsoft Office Word</Application>
  <DocSecurity>0</DocSecurity>
  <Lines>842</Lines>
  <Paragraphs>233</Paragraphs>
  <ScaleCrop>false</ScaleCrop>
  <HeadingPairs>
    <vt:vector size="4" baseType="variant">
      <vt:variant>
        <vt:lpstr>Titel</vt:lpstr>
      </vt:variant>
      <vt:variant>
        <vt:i4>1</vt:i4>
      </vt:variant>
      <vt:variant>
        <vt:lpstr>Überschriften</vt:lpstr>
      </vt:variant>
      <vt:variant>
        <vt:i4>54</vt:i4>
      </vt:variant>
    </vt:vector>
  </HeadingPairs>
  <TitlesOfParts>
    <vt:vector size="55" baseType="lpstr">
      <vt:lpstr/>
      <vt:lpstr>Tersteegen, Gerhard - Lieder</vt:lpstr>
      <vt:lpstr>Vorwort</vt:lpstr>
      <vt:lpstr>Ach wie laufen doch die Jahre </vt:lpstr>
      <vt:lpstr>Allgenugsam Wesen </vt:lpstr>
      <vt:lpstr>Bei aller Arbeit und Beschwerde</vt:lpstr>
      <vt:lpstr>Danke dem Herren, o Seele, dem Ursprung der Güter </vt:lpstr>
      <vt:lpstr>Das äußre Sonnenlicht ist da </vt:lpstr>
      <vt:lpstr>Das Kreuz ist dennoch gut </vt:lpstr>
      <vt:lpstr>Der Abend kommt, die Sonn‘ hat sich verdecket </vt:lpstr>
      <vt:lpstr>Du schönstes Gotteskind </vt:lpstr>
      <vt:lpstr>Du, unser Licht und Leben </vt:lpstr>
      <vt:lpstr>Freue dich, du Kinderorden </vt:lpstr>
      <vt:lpstr>Für dich sei ganz mein Herz und Leben </vt:lpstr>
      <vt:lpstr>Geht, ihr Streiter </vt:lpstr>
      <vt:lpstr>Groß ist unsers Gottes Güte </vt:lpstr>
      <vt:lpstr>Großer Gott, wir fallen nieder </vt:lpstr>
      <vt:lpstr>Heiliges Sitzen im Felde oder Kammer </vt:lpstr>
      <vt:lpstr>Herr Jesu Christe, mein Prophet </vt:lpstr>
      <vt:lpstr>Herr, laß mich wandeln, wo ich bin</vt:lpstr>
      <vt:lpstr>Ich bin im Kreuz, was soll ich tun </vt:lpstr>
      <vt:lpstr>Ich finde stetig diese zwei </vt:lpstr>
      <vt:lpstr>Jesu, der du bist alleine </vt:lpstr>
      <vt:lpstr>Jesu, mein Erbarmer höre </vt:lpstr>
      <vt:lpstr>Komm, Heilger Geist, komm niederwärts </vt:lpstr>
      <vt:lpstr>Kommt, Kinder, laßt uns gehen </vt:lpstr>
      <vt:lpstr>Liebster Heiland, nahe dich </vt:lpstr>
      <vt:lpstr>Mein Erlöser, schaue doch, </vt:lpstr>
      <vt:lpstr>Nichts soll mich und JEsum trennen. </vt:lpstr>
      <vt:lpstr>Noch dennoch will ich lieben dich </vt:lpstr>
      <vt:lpstr>Nun ist es geschehen </vt:lpstr>
      <vt:lpstr>Nun so will ich denn mein Leben </vt:lpstr>
      <vt:lpstr>Nun, wie steht es, meine Seele </vt:lpstr>
      <vt:lpstr>O Gott, man kennet dich nicht recht </vt:lpstr>
      <vt:lpstr>O Gott, o Geist, o Licht des Lebens, </vt:lpstr>
      <vt:lpstr>O Jesu, König, hoch zu ehren </vt:lpstr>
      <vt:lpstr>O Jesu, meines Lebens Licht </vt:lpstr>
      <vt:lpstr>O liebe Seele, könnt’st du werden </vt:lpstr>
      <vt:lpstr>So geht’s von Schritt zu Schritt </vt:lpstr>
      <vt:lpstr>Sollt ich nicht gelassen sein </vt:lpstr>
      <vt:lpstr>Stille doch, mein armes Herz </vt:lpstr>
      <vt:lpstr>Stilles Gotteswesen, du </vt:lpstr>
      <vt:lpstr>Süßer Schatten, bunte Wiesen, </vt:lpstr>
      <vt:lpstr>Verborgne Gottesliebe du </vt:lpstr>
      <vt:lpstr>Wann grünt Dein ganzer Erdenkreis </vt:lpstr>
      <vt:lpstr>Wann sich die Sonn‘ erhebet </vt:lpstr>
      <vt:lpstr>Wie bist du mir so innig gut </vt:lpstr>
      <vt:lpstr>Wie gut ist’s </vt:lpstr>
      <vt:lpstr>Will er nach meinem Zustand fragen </vt:lpstr>
      <vt:lpstr>Willkommen, verklärter Gottes Sohn </vt:lpstr>
      <vt:lpstr>Wo bleibt die Pracht sonst grüner Bäume </vt:lpstr>
      <vt:lpstr>Zu mir, zu mir, ruft Jesus noch </vt:lpstr>
      <vt:lpstr>Zwei Dinge sind mir immer klar </vt:lpstr>
      <vt:lpstr>Nun sich der Tag geendet, </vt:lpstr>
      <vt:lpstr>Brunn alles Heils, dich ehren wir </vt:lpstr>
    </vt:vector>
  </TitlesOfParts>
  <LinksUpToDate>false</LinksUpToDate>
  <CharactersWithSpaces>116864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2020-11-01T08:25:00Z</dcterms:modified>
  <dc:title>Lieder</dc:title>
  <dc:creator>Tersteegen, Gerhard</dc:creator>
  <cp:keywords>Lieder</cp:keywords>
  <dc:language>de</dc:language>
</cp:coreProperties>
</file>